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C07713" w14:textId="512475C1" w:rsidR="007166CE" w:rsidRDefault="0097072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EC640E1" wp14:editId="1FCFF9A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9A508CB" w14:textId="77777777" w:rsidR="007166CE" w:rsidRDefault="007166CE" w:rsidP="007166CE">
      <w:pPr>
        <w:pStyle w:val="berschrift1"/>
      </w:pPr>
      <w:r>
        <w:br w:type="page"/>
      </w:r>
      <w:r>
        <w:lastRenderedPageBreak/>
        <w:t>Vorwort</w:t>
      </w:r>
    </w:p>
    <w:p w14:paraId="6B4F150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3E5CF95" w14:textId="77777777" w:rsidR="007E1779" w:rsidRDefault="008D7463" w:rsidP="007166CE">
      <w:r>
        <w:t xml:space="preserve">Dieses Jahr hat uns allen eine Menge abverlangt – doch Gott hat uns hindurchgetragen. </w:t>
      </w:r>
    </w:p>
    <w:p w14:paraId="325969A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B374CC4" w14:textId="77777777" w:rsidR="007E1779" w:rsidRDefault="007E1779" w:rsidP="007166CE">
      <w:r>
        <w:t>Vielleicht hat aber auch der eine oder die andere Lust, mitzumachen und neue Bücher zu erstellen – sprecht mich einfach an.</w:t>
      </w:r>
    </w:p>
    <w:p w14:paraId="0388C2EA" w14:textId="77777777" w:rsidR="007166CE" w:rsidRDefault="007166CE" w:rsidP="007166CE">
      <w:r>
        <w:t>Euch allen wünsche ich Gottes reichen Segen und dass Ihr für Euch interessante Texte hier findet. Für Anregungen bin ich immer dankbar.</w:t>
      </w:r>
    </w:p>
    <w:p w14:paraId="30AA37F7" w14:textId="77777777" w:rsidR="007166CE" w:rsidRDefault="007166CE" w:rsidP="007166CE">
      <w:r>
        <w:t>Gruß &amp; Segen,</w:t>
      </w:r>
    </w:p>
    <w:p w14:paraId="0D31D7F9" w14:textId="77777777" w:rsidR="007166CE" w:rsidRDefault="007166CE" w:rsidP="007166CE">
      <w:r>
        <w:t>Andreas</w:t>
      </w:r>
    </w:p>
    <w:p w14:paraId="4C372BB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F21547D" w14:textId="77777777" w:rsidR="00C94BA1" w:rsidRDefault="00C94BA1" w:rsidP="00C94BA1">
      <w:pPr>
        <w:pStyle w:val="berschrift1"/>
        <w:rPr>
          <w:sz w:val="48"/>
        </w:rPr>
      </w:pPr>
      <w:r>
        <w:lastRenderedPageBreak/>
        <w:t>Bitte</w:t>
      </w:r>
    </w:p>
    <w:p w14:paraId="4CB32503" w14:textId="77777777" w:rsidR="00C94BA1" w:rsidRDefault="00C94BA1" w:rsidP="00C94BA1">
      <w:pPr>
        <w:pStyle w:val="StandardWeb"/>
      </w:pPr>
      <w:r>
        <w:t>Schenk uns, Herr, allzeit</w:t>
      </w:r>
      <w:r>
        <w:br/>
        <w:t>heil'ge Gründlichkeit,</w:t>
      </w:r>
      <w:r>
        <w:br/>
        <w:t>Wahrheit, die das völlig meinet</w:t>
      </w:r>
      <w:r>
        <w:br/>
        <w:t>was sie sagt und was sie scheinet,</w:t>
      </w:r>
      <w:r>
        <w:br/>
        <w:t>Ernst der Ewigkeit</w:t>
      </w:r>
      <w:r>
        <w:br/>
        <w:t xml:space="preserve">in dem Werk der Zeit. </w:t>
      </w:r>
    </w:p>
    <w:p w14:paraId="0F9FC99F" w14:textId="77777777" w:rsidR="00C94BA1" w:rsidRDefault="00C94BA1" w:rsidP="00C94BA1">
      <w:pPr>
        <w:pStyle w:val="StandardWeb"/>
      </w:pPr>
      <w:r>
        <w:t>Schenk den stillen Geist,</w:t>
      </w:r>
      <w:r>
        <w:br/>
        <w:t>Liebe, die beweist,</w:t>
      </w:r>
      <w:r>
        <w:br/>
        <w:t>daß sie Ruhm nicht sucht noch Ehre,</w:t>
      </w:r>
      <w:r>
        <w:br/>
        <w:t>daß sie sich für dich verzehre,</w:t>
      </w:r>
      <w:r>
        <w:br/>
        <w:t>die sich völlig gibt,</w:t>
      </w:r>
      <w:r>
        <w:br/>
        <w:t xml:space="preserve">weil du uns geliebt. </w:t>
      </w:r>
    </w:p>
    <w:p w14:paraId="000690F6" w14:textId="77777777" w:rsidR="00C94BA1" w:rsidRDefault="00C94BA1" w:rsidP="00C94BA1">
      <w:pPr>
        <w:pStyle w:val="StandardWeb"/>
      </w:pPr>
      <w:r>
        <w:t>Schenk uns Zeugenkraft,</w:t>
      </w:r>
      <w:r>
        <w:br/>
        <w:t>die nichts Halbes schafft,</w:t>
      </w:r>
      <w:r>
        <w:br/>
        <w:t>der Erhörung sichres Flehen,</w:t>
      </w:r>
      <w:r>
        <w:br/>
        <w:t>Gnad', dem Heiland nachzugehen,</w:t>
      </w:r>
      <w:r>
        <w:br/>
        <w:t>wohin er nur will -</w:t>
      </w:r>
      <w:r>
        <w:br/>
        <w:t xml:space="preserve">bis zum sel'gen Ziel. </w:t>
      </w:r>
    </w:p>
    <w:p w14:paraId="16F3E9B0" w14:textId="77777777" w:rsidR="00C94BA1" w:rsidRDefault="00C94BA1" w:rsidP="00C94BA1">
      <w:pPr>
        <w:pStyle w:val="StandardWeb"/>
      </w:pPr>
      <w:r>
        <w:t>In dein heil'ges Bild,</w:t>
      </w:r>
      <w:r>
        <w:br/>
        <w:t>niedrig, sanft und mild,</w:t>
      </w:r>
      <w:r>
        <w:br/>
        <w:t>wollst du völlig uns verklären,</w:t>
      </w:r>
      <w:r>
        <w:br/>
        <w:t>wollst dazu uns auch gewähren</w:t>
      </w:r>
      <w:r>
        <w:br/>
        <w:t>Festigkeit und Mut,</w:t>
      </w:r>
      <w:r>
        <w:br/>
        <w:t xml:space="preserve">Geistes Macht und Glut, </w:t>
      </w:r>
    </w:p>
    <w:p w14:paraId="2658C0E2" w14:textId="77777777" w:rsidR="00C94BA1" w:rsidRDefault="00C94BA1" w:rsidP="00C94BA1">
      <w:pPr>
        <w:pStyle w:val="StandardWeb"/>
      </w:pPr>
      <w:r>
        <w:t>daß nach deinem Plan</w:t>
      </w:r>
      <w:r>
        <w:br/>
        <w:t>alles werd' getan,</w:t>
      </w:r>
      <w:r>
        <w:br/>
        <w:t>daß sich deiner Gnaden Fülle</w:t>
      </w:r>
      <w:r>
        <w:br/>
        <w:t>in uns Schwachen so enthülle,</w:t>
      </w:r>
      <w:r>
        <w:br/>
        <w:t>daß man sehe dann,</w:t>
      </w:r>
      <w:r>
        <w:br/>
        <w:t xml:space="preserve">was der Heiland kann. </w:t>
      </w:r>
    </w:p>
    <w:p w14:paraId="35EC6B39" w14:textId="77777777" w:rsidR="00C94BA1" w:rsidRDefault="00C94BA1" w:rsidP="00C94BA1">
      <w:pPr>
        <w:pStyle w:val="StandardWeb"/>
      </w:pPr>
      <w:r>
        <w:t>Möchten's lernen gern,</w:t>
      </w:r>
      <w:r>
        <w:br/>
        <w:t>daß wir unsern Herrn</w:t>
      </w:r>
      <w:r>
        <w:br/>
        <w:t>brünstiger als alle Gaben</w:t>
      </w:r>
      <w:r>
        <w:br/>
        <w:t>suchen, lieben, wollen haben,</w:t>
      </w:r>
      <w:r>
        <w:br/>
        <w:t>daß er völlig dann</w:t>
      </w:r>
      <w:r>
        <w:br/>
        <w:t xml:space="preserve">uns sich schenken kann. </w:t>
      </w:r>
    </w:p>
    <w:p w14:paraId="49DA3828" w14:textId="77777777" w:rsidR="00C94BA1" w:rsidRDefault="00C94BA1" w:rsidP="00C94BA1">
      <w:pPr>
        <w:pStyle w:val="StandardWeb"/>
      </w:pPr>
      <w:r>
        <w:t>Daß wir solches flehn</w:t>
      </w:r>
      <w:r>
        <w:br/>
        <w:t>ist von dir geschehn;</w:t>
      </w:r>
      <w:r>
        <w:br/>
        <w:t>dein Geist hat das Flehn erwecket.</w:t>
      </w:r>
      <w:r>
        <w:br/>
        <w:t>Unser neues Wesen strecket</w:t>
      </w:r>
      <w:r>
        <w:br/>
        <w:t>voll Verlangen sich</w:t>
      </w:r>
      <w:r>
        <w:br/>
        <w:t xml:space="preserve">aus und suchet dich. </w:t>
      </w:r>
    </w:p>
    <w:p w14:paraId="53A93730" w14:textId="77777777" w:rsidR="00C94BA1" w:rsidRDefault="00C94BA1" w:rsidP="00C94BA1">
      <w:pPr>
        <w:pStyle w:val="StandardWeb"/>
      </w:pPr>
      <w:r>
        <w:lastRenderedPageBreak/>
        <w:t>Dein Verheißungswort,</w:t>
      </w:r>
      <w:r>
        <w:br/>
        <w:t>daß ist unser Hort,</w:t>
      </w:r>
      <w:r>
        <w:br/>
        <w:t>daß belebet unsre Bitte,</w:t>
      </w:r>
      <w:r>
        <w:br/>
        <w:t>stärkt aufs neue unsre Schritte,</w:t>
      </w:r>
      <w:r>
        <w:br/>
        <w:t>bis einst unser Geist</w:t>
      </w:r>
      <w:r>
        <w:br/>
        <w:t xml:space="preserve">dich am Ziele preist. </w:t>
      </w:r>
    </w:p>
    <w:p w14:paraId="3F8101E4" w14:textId="77777777" w:rsidR="00C94BA1" w:rsidRDefault="00C94BA1" w:rsidP="00C94BA1">
      <w:pPr>
        <w:pStyle w:val="berschrift1"/>
        <w:rPr>
          <w:sz w:val="48"/>
        </w:rPr>
      </w:pPr>
      <w:r>
        <w:t>Dein Heiland</w:t>
      </w:r>
    </w:p>
    <w:p w14:paraId="53325587" w14:textId="77777777" w:rsidR="00C94BA1" w:rsidRDefault="00C94BA1" w:rsidP="00C94BA1">
      <w:pPr>
        <w:pStyle w:val="StandardWeb"/>
      </w:pPr>
      <w:r>
        <w:t>Jesus Christus ist ein Heiland,</w:t>
      </w:r>
      <w:r>
        <w:br/>
        <w:t>Ganz wie du ihn nötig hast.</w:t>
      </w:r>
      <w:r>
        <w:br/>
        <w:t>Er trug deine Sünden weiland,</w:t>
      </w:r>
      <w:r>
        <w:br/>
        <w:t>Er trägt heute deine Last,</w:t>
      </w:r>
      <w:r>
        <w:br/>
        <w:t>Er hat Rat für jede Frage,</w:t>
      </w:r>
      <w:r>
        <w:br/>
        <w:t>Die bekümmert heut’ dein Herz,</w:t>
      </w:r>
      <w:r>
        <w:br/>
        <w:t>Hilfe grad’ für deine Lage,</w:t>
      </w:r>
      <w:r>
        <w:br/>
        <w:t xml:space="preserve">Trost gerad’ für deinen Schmerz. </w:t>
      </w:r>
    </w:p>
    <w:p w14:paraId="4D0803BE" w14:textId="77777777" w:rsidR="00C94BA1" w:rsidRDefault="00C94BA1" w:rsidP="00C94BA1">
      <w:pPr>
        <w:pStyle w:val="StandardWeb"/>
      </w:pPr>
      <w:r>
        <w:t>Er, das Ende deiner Sorgen,</w:t>
      </w:r>
      <w:r>
        <w:br/>
        <w:t>Er, der Freund, der dich versteht,</w:t>
      </w:r>
      <w:r>
        <w:br/>
        <w:t>Einz’ge Zuflucht, da geborgen</w:t>
      </w:r>
      <w:r>
        <w:br/>
        <w:t>Du, wenn dich der Sturm umweht;</w:t>
      </w:r>
      <w:r>
        <w:br/>
        <w:t>Deines Mangels volle Stillung,</w:t>
      </w:r>
      <w:r>
        <w:br/>
        <w:t>Sieger auch in deinem Streit,</w:t>
      </w:r>
      <w:r>
        <w:br/>
        <w:t>Deines tiefsten Wunsch’s Erfüllung,</w:t>
      </w:r>
      <w:r>
        <w:br/>
        <w:t xml:space="preserve">Deine höchste Seligkeit. </w:t>
      </w:r>
    </w:p>
    <w:p w14:paraId="478478D9" w14:textId="77777777" w:rsidR="00C94BA1" w:rsidRDefault="00C94BA1" w:rsidP="00C94BA1">
      <w:pPr>
        <w:pStyle w:val="StandardWeb"/>
      </w:pPr>
      <w:r>
        <w:t>Nicht ein Zweifel, keine Irrung,</w:t>
      </w:r>
      <w:r>
        <w:br/>
        <w:t>Nichts, drob hilflos du geweint,</w:t>
      </w:r>
      <w:r>
        <w:br/>
        <w:t>Bringt den Heiland in Verwirrung,</w:t>
      </w:r>
      <w:r>
        <w:br/>
        <w:t>Nichts, was dir unmöglich scheint.</w:t>
      </w:r>
      <w:r>
        <w:br/>
        <w:t>Tief gewurzelt mag die Sünde,</w:t>
      </w:r>
      <w:r>
        <w:br/>
        <w:t>Noch so alt der Schade sein,</w:t>
      </w:r>
      <w:r>
        <w:br/>
        <w:t>Nichts ist, das er nicht verstünde,</w:t>
      </w:r>
      <w:r>
        <w:br/>
        <w:t xml:space="preserve">Nichts zu groß und nichts zu klein. </w:t>
      </w:r>
    </w:p>
    <w:p w14:paraId="401CFB18" w14:textId="77777777" w:rsidR="00C94BA1" w:rsidRDefault="00C94BA1" w:rsidP="00C94BA1">
      <w:pPr>
        <w:pStyle w:val="StandardWeb"/>
      </w:pPr>
      <w:r>
        <w:t>Fehlt Erkenntnis, die verheißt er;</w:t>
      </w:r>
      <w:r>
        <w:br/>
        <w:t>Fehlt der Glaub’, er weckt Vertrau’n.</w:t>
      </w:r>
      <w:r>
        <w:br/>
        <w:t>Fehlt das Wollen, wirkt’s der Meister,</w:t>
      </w:r>
      <w:r>
        <w:br/>
        <w:t>Er hilft dir, auf ihn zu schau’n.</w:t>
      </w:r>
      <w:r>
        <w:br/>
        <w:t>Fehlt’s an Festigkeit den Tritten,</w:t>
      </w:r>
      <w:r>
        <w:br/>
        <w:t>Er stärkt dich im Lauf und zieht;</w:t>
      </w:r>
      <w:r>
        <w:br/>
        <w:t>Darfst ihn auch um’s Beten bitten,</w:t>
      </w:r>
      <w:r>
        <w:br/>
        <w:t xml:space="preserve">Er lehrt’s dich und betet mit. </w:t>
      </w:r>
    </w:p>
    <w:p w14:paraId="32D98E87" w14:textId="77777777" w:rsidR="00C94BA1" w:rsidRDefault="00C94BA1" w:rsidP="00C94BA1">
      <w:pPr>
        <w:pStyle w:val="StandardWeb"/>
      </w:pPr>
      <w:r>
        <w:t>Freu’ dich, hochbeglückte Seele,</w:t>
      </w:r>
      <w:r>
        <w:br/>
        <w:t>Freu’ dich, daß es also ist,</w:t>
      </w:r>
      <w:r>
        <w:br/>
        <w:t>Daß, was dir auch immer fehle,</w:t>
      </w:r>
      <w:r>
        <w:br/>
        <w:t>Dir in ihm geschenket ist.</w:t>
      </w:r>
      <w:r>
        <w:br/>
        <w:t>Und ein Lobpreis sei dein Leben</w:t>
      </w:r>
      <w:r>
        <w:br/>
        <w:t>Und ein Dank in Wort und Tat,</w:t>
      </w:r>
      <w:r>
        <w:br/>
      </w:r>
      <w:r>
        <w:lastRenderedPageBreak/>
        <w:t>Daß der Vater einen solchen</w:t>
      </w:r>
      <w:r>
        <w:br/>
        <w:t xml:space="preserve">Heiland dir geschenket hat. </w:t>
      </w:r>
    </w:p>
    <w:p w14:paraId="1F54C211" w14:textId="77777777" w:rsidR="00C94BA1" w:rsidRDefault="00C94BA1" w:rsidP="00C94BA1">
      <w:pPr>
        <w:pStyle w:val="berschrift1"/>
        <w:rPr>
          <w:sz w:val="48"/>
        </w:rPr>
      </w:pPr>
      <w:r>
        <w:t>Der Leuchtturm zu Katwijk</w:t>
      </w:r>
    </w:p>
    <w:p w14:paraId="11A5CC16" w14:textId="77777777" w:rsidR="00C94BA1" w:rsidRDefault="00C94BA1" w:rsidP="00C94BA1">
      <w:pPr>
        <w:pStyle w:val="StandardWeb"/>
      </w:pPr>
      <w:r>
        <w:t>Dort steht ein Leuchtturm und – er leuchtet nicht!</w:t>
      </w:r>
      <w:r>
        <w:br/>
        <w:t>Aus festem Stein, auf festem Grund erbauet,</w:t>
      </w:r>
      <w:r>
        <w:br/>
        <w:t>Ward ihm die Hut des Meeres anvertrauet;</w:t>
      </w:r>
      <w:r>
        <w:br/>
        <w:t>Meerwärts gewandt hat er sein Angesicht,</w:t>
      </w:r>
      <w:r>
        <w:br/>
        <w:t>Und Woge rauschend sich in Woge flicht, -</w:t>
      </w:r>
      <w:r>
        <w:br/>
        <w:t xml:space="preserve">Indes der Leuchtturm steht und leuchtet nicht! </w:t>
      </w:r>
    </w:p>
    <w:p w14:paraId="20932D87" w14:textId="77777777" w:rsidR="00C94BA1" w:rsidRDefault="00C94BA1" w:rsidP="00C94BA1">
      <w:pPr>
        <w:pStyle w:val="StandardWeb"/>
      </w:pPr>
      <w:r>
        <w:t>Die Sonne steht am Tag in ihrer Pracht,</w:t>
      </w:r>
      <w:r>
        <w:br/>
        <w:t>Und wenn sie golden unter ist gegangen,</w:t>
      </w:r>
      <w:r>
        <w:br/>
        <w:t>Dann kommt der Sterne Schar mit hellem Prangen,</w:t>
      </w:r>
      <w:r>
        <w:br/>
        <w:t>Dann kommt der Mond, das sanfte Licht der Nacht;</w:t>
      </w:r>
      <w:r>
        <w:br/>
        <w:t>Sie alle lassen leuchten hell ihr Licht,</w:t>
      </w:r>
      <w:r>
        <w:br/>
        <w:t xml:space="preserve">Und nur der Leuchtturm steht und leuchtet nicht! </w:t>
      </w:r>
    </w:p>
    <w:p w14:paraId="49465D19" w14:textId="77777777" w:rsidR="00C94BA1" w:rsidRDefault="00C94BA1" w:rsidP="00C94BA1">
      <w:pPr>
        <w:pStyle w:val="StandardWeb"/>
      </w:pPr>
      <w:r>
        <w:t>Als eingeschlaf’ner Wächter steht der Turm!</w:t>
      </w:r>
      <w:r>
        <w:br/>
        <w:t>Mir war’s, als ob die wilde Woge lachte;</w:t>
      </w:r>
      <w:r>
        <w:br/>
        <w:t>Jauchzt höhnisch nicht, als ob’s ihm Freude machte,</w:t>
      </w:r>
      <w:r>
        <w:br/>
        <w:t>Auch ihr Gefährte, der verweg’ne Sturm,</w:t>
      </w:r>
      <w:r>
        <w:br/>
        <w:t>Wenn ungewarnt am Strand ein Schiff zerbricht,</w:t>
      </w:r>
      <w:r>
        <w:br/>
        <w:t xml:space="preserve">Dieweil der Leuchtturm steht und leuchtet nicht? </w:t>
      </w:r>
    </w:p>
    <w:p w14:paraId="2B6E65BE" w14:textId="77777777" w:rsidR="00C94BA1" w:rsidRDefault="00C94BA1" w:rsidP="00C94BA1">
      <w:pPr>
        <w:pStyle w:val="StandardWeb"/>
      </w:pPr>
      <w:r>
        <w:t>Indes der Leuchtturm steht und leuchtet nicht,</w:t>
      </w:r>
      <w:r>
        <w:br/>
        <w:t>Schleicht eine Bangigkeit in meine Seele,</w:t>
      </w:r>
      <w:r>
        <w:br/>
        <w:t>Ob sie nicht auch des Lebens Zweck verfehle,</w:t>
      </w:r>
      <w:r>
        <w:br/>
        <w:t>Und fragend sie zu ihrem Heiland spricht:</w:t>
      </w:r>
      <w:r>
        <w:br/>
        <w:t>Sag’, Herr, bin ich ein pflichtvergess’ner Wicht,</w:t>
      </w:r>
      <w:r>
        <w:br/>
        <w:t xml:space="preserve">Der wie der Leuchtturm steht und leuchtet nicht? </w:t>
      </w:r>
    </w:p>
    <w:p w14:paraId="454205D0" w14:textId="77777777" w:rsidR="00C94BA1" w:rsidRDefault="00C94BA1" w:rsidP="00C94BA1">
      <w:pPr>
        <w:pStyle w:val="StandardWeb"/>
      </w:pPr>
      <w:r>
        <w:t>Du hast, o Herr, so viel mir anvertraut!</w:t>
      </w:r>
      <w:r>
        <w:br/>
        <w:t>Es mühten sich die treuen Meisterhände;</w:t>
      </w:r>
      <w:r>
        <w:br/>
        <w:t>Daß ich als Zeuge und als Warner stände,</w:t>
      </w:r>
      <w:r>
        <w:br/>
        <w:t>Hast so geduldig du an mir gebaut.</w:t>
      </w:r>
      <w:r>
        <w:br/>
        <w:t>Das Leuchten sei mir eine Lust und Pflicht,</w:t>
      </w:r>
      <w:r>
        <w:br/>
        <w:t xml:space="preserve">Wo einer in der Nacht mit Wogen ficht. </w:t>
      </w:r>
    </w:p>
    <w:p w14:paraId="10E5C399" w14:textId="77777777" w:rsidR="00C94BA1" w:rsidRDefault="00C94BA1" w:rsidP="00C94BA1">
      <w:pPr>
        <w:pStyle w:val="StandardWeb"/>
      </w:pPr>
      <w:r>
        <w:t>O Meister, sag’ mir’s jetzt, wo mir’s gebricht!</w:t>
      </w:r>
      <w:r>
        <w:br/>
        <w:t>Zeig mir und nimm mir, was mein Leuchten hindert,</w:t>
      </w:r>
      <w:r>
        <w:br/>
        <w:t>Was meiner Liebe Glut und Klarheit mindert,</w:t>
      </w:r>
      <w:r>
        <w:br/>
        <w:t>Was dich betrübt und was dich ehret nicht,</w:t>
      </w:r>
      <w:r>
        <w:br/>
        <w:t>Daß hell ich leuchte stets von deinem Licht,</w:t>
      </w:r>
      <w:r>
        <w:br/>
        <w:t xml:space="preserve">Nie wie der Leuchtturm steh’ und leuchte nicht! </w:t>
      </w:r>
    </w:p>
    <w:p w14:paraId="598D7F8D" w14:textId="77777777" w:rsidR="00C94BA1" w:rsidRDefault="00C94BA1" w:rsidP="00C94BA1">
      <w:pPr>
        <w:pStyle w:val="StandardWeb"/>
      </w:pPr>
      <w:r>
        <w:t>Gottlob, wir haben einen reichen Herrn,</w:t>
      </w:r>
      <w:r>
        <w:br/>
        <w:t>Der leuchten läßt sein Licht aus Finsternissen,</w:t>
      </w:r>
      <w:r>
        <w:br/>
        <w:t>Der selbst das Licht ist, und sein Licht läßt fließen</w:t>
      </w:r>
      <w:r>
        <w:br/>
        <w:t>In unser lichteshungrig Herz so gern,</w:t>
      </w:r>
      <w:r>
        <w:br/>
      </w:r>
      <w:r>
        <w:lastRenderedPageBreak/>
        <w:t>Daß siegreich es durch Nacht und Nebel bricht,</w:t>
      </w:r>
      <w:r>
        <w:br/>
        <w:t xml:space="preserve">Und wiederstrahlen ewig wird sein Licht! </w:t>
      </w:r>
    </w:p>
    <w:p w14:paraId="736A6A64" w14:textId="77777777" w:rsidR="00C94BA1" w:rsidRDefault="00C94BA1" w:rsidP="00C94BA1">
      <w:pPr>
        <w:pStyle w:val="berschrift1"/>
        <w:rPr>
          <w:sz w:val="48"/>
        </w:rPr>
      </w:pPr>
      <w:r>
        <w:t>Der Name Jesus</w:t>
      </w:r>
    </w:p>
    <w:p w14:paraId="5480710B" w14:textId="77777777" w:rsidR="00C94BA1" w:rsidRDefault="00C94BA1" w:rsidP="00C94BA1">
      <w:pPr>
        <w:pStyle w:val="StandardWeb"/>
      </w:pPr>
      <w:r>
        <w:t>Jesus-Nam’, dich preisen ist ein selig Tun;</w:t>
      </w:r>
      <w:r>
        <w:br/>
        <w:t>Jesus-Nam’, dich kennen heißt im Frieden ruh’n.</w:t>
      </w:r>
      <w:r>
        <w:br/>
        <w:t>Jesus-Nam’, du schließest allen Reichtum ein;</w:t>
      </w:r>
      <w:r>
        <w:br/>
        <w:t xml:space="preserve">Jesus-Nam’, strahlst heller als der Sonne Schein! </w:t>
      </w:r>
    </w:p>
    <w:p w14:paraId="5E7D906E" w14:textId="77777777" w:rsidR="00C94BA1" w:rsidRDefault="00C94BA1" w:rsidP="00C94BA1">
      <w:pPr>
        <w:pStyle w:val="StandardWeb"/>
      </w:pPr>
      <w:r>
        <w:t>Daß in meiner Armut ich nicht untergeh’,</w:t>
      </w:r>
      <w:r>
        <w:br/>
        <w:t>Daß ich Tor die Prüfung dennoch wohl besteh’</w:t>
      </w:r>
      <w:r>
        <w:br/>
        <w:t>Und in meiner Schwachheit unterliege nicht,</w:t>
      </w:r>
      <w:r>
        <w:br/>
        <w:t xml:space="preserve">Macht des Jesus-Namens Reichtum, Kraft und Licht. </w:t>
      </w:r>
    </w:p>
    <w:p w14:paraId="121AB936" w14:textId="77777777" w:rsidR="00C94BA1" w:rsidRDefault="00C94BA1" w:rsidP="00C94BA1">
      <w:pPr>
        <w:pStyle w:val="StandardWeb"/>
      </w:pPr>
      <w:r>
        <w:t>Daß von aller Krankheit ich noch werde heil,</w:t>
      </w:r>
      <w:r>
        <w:br/>
        <w:t>Daß wir wird von Sünden Reinigung zuteil,</w:t>
      </w:r>
      <w:r>
        <w:br/>
        <w:t>Daß für meine Schulden Zahlung wird geschafft,</w:t>
      </w:r>
      <w:r>
        <w:br/>
        <w:t xml:space="preserve">Alles das verdank’ ich Jesu Blutes Kraft! </w:t>
      </w:r>
    </w:p>
    <w:p w14:paraId="263FF9A7" w14:textId="77777777" w:rsidR="00C94BA1" w:rsidRDefault="00C94BA1" w:rsidP="00C94BA1">
      <w:pPr>
        <w:pStyle w:val="StandardWeb"/>
      </w:pPr>
      <w:r>
        <w:t>Daß ich von der Sünde Fesseln ward befreit;</w:t>
      </w:r>
      <w:r>
        <w:br/>
        <w:t>Daß Gott all mein Unrecht völlig mir verzeiht,</w:t>
      </w:r>
      <w:r>
        <w:br/>
        <w:t>Völlige Erlösung mir am Kreuz erwarb</w:t>
      </w:r>
      <w:r>
        <w:br/>
        <w:t xml:space="preserve">Jesus, der den Sühntod auch für Feinde starb. </w:t>
      </w:r>
    </w:p>
    <w:p w14:paraId="7F593582" w14:textId="77777777" w:rsidR="00C94BA1" w:rsidRDefault="00C94BA1" w:rsidP="00C94BA1">
      <w:pPr>
        <w:pStyle w:val="StandardWeb"/>
      </w:pPr>
      <w:r>
        <w:t>Daß, gerecht und heilig, Bürgerrecht ich hab’,</w:t>
      </w:r>
      <w:r>
        <w:br/>
        <w:t>Droben und hienieden jede gute Gab’ –</w:t>
      </w:r>
      <w:r>
        <w:br/>
        <w:t>Und als Kind und Erbe selig bin schon hier,</w:t>
      </w:r>
      <w:r>
        <w:br/>
        <w:t xml:space="preserve">All das dank’ ich, Jesu, o mein Heiland, dir. </w:t>
      </w:r>
    </w:p>
    <w:p w14:paraId="1C66C520" w14:textId="77777777" w:rsidR="00C94BA1" w:rsidRDefault="00C94BA1" w:rsidP="00C94BA1">
      <w:pPr>
        <w:pStyle w:val="StandardWeb"/>
      </w:pPr>
      <w:r>
        <w:t>Und daß ich den Vater kenne, wie er ist,</w:t>
      </w:r>
      <w:r>
        <w:br/>
        <w:t>Und daß seine Liebe nun mein Herz genießt,</w:t>
      </w:r>
      <w:r>
        <w:br/>
        <w:t>Daß ich selbst der Trübsal nun mich rühmen kann,</w:t>
      </w:r>
      <w:r>
        <w:br/>
        <w:t xml:space="preserve">Jesu, dir verdank’ ich’s, teurer Schmerzensmann! </w:t>
      </w:r>
    </w:p>
    <w:p w14:paraId="2DA50AB5" w14:textId="77777777" w:rsidR="00C94BA1" w:rsidRDefault="00C94BA1" w:rsidP="00C94BA1">
      <w:pPr>
        <w:pStyle w:val="StandardWeb"/>
      </w:pPr>
      <w:r>
        <w:t>Jesus, täglich lieber wird dein Name mir,</w:t>
      </w:r>
      <w:r>
        <w:br/>
        <w:t>Täglich lern’ ich’s besser, was ich hab an dir.</w:t>
      </w:r>
      <w:r>
        <w:br/>
        <w:t>Täglich unfaßbarer wird mir auch die Gnad’,</w:t>
      </w:r>
      <w:r>
        <w:br/>
        <w:t xml:space="preserve">Daß ein solcher Sünder solchen Heiland hat. </w:t>
      </w:r>
    </w:p>
    <w:p w14:paraId="24E5817B" w14:textId="77777777" w:rsidR="00C94BA1" w:rsidRDefault="00C94BA1" w:rsidP="00C94BA1">
      <w:pPr>
        <w:pStyle w:val="berschrift1"/>
        <w:rPr>
          <w:sz w:val="48"/>
        </w:rPr>
      </w:pPr>
      <w:r>
        <w:t>Des Herrn</w:t>
      </w:r>
    </w:p>
    <w:p w14:paraId="13A4FEDD" w14:textId="77777777" w:rsidR="00C94BA1" w:rsidRDefault="00C94BA1" w:rsidP="00C94BA1">
      <w:pPr>
        <w:pStyle w:val="StandardWeb"/>
      </w:pPr>
      <w:r>
        <w:t>Selige Losung für Leben und Sterben;</w:t>
      </w:r>
      <w:r>
        <w:br/>
        <w:t>Seliger Weg, um den Himmel zu erben;</w:t>
      </w:r>
      <w:r>
        <w:br/>
        <w:t>Seliger Preis, um gerettet zu sein;</w:t>
      </w:r>
      <w:r>
        <w:br/>
        <w:t>Seliges Vorrecht unsterblicher Seelen;</w:t>
      </w:r>
      <w:r>
        <w:br/>
        <w:t>Seliger Stand und wert zu erwählen;</w:t>
      </w:r>
      <w:r>
        <w:br/>
        <w:t>Seliger Trost in Dunkel und Pein;</w:t>
      </w:r>
      <w:r>
        <w:br/>
        <w:t>Strahlt mir ins Herz, wie ein leuchtender Stern,</w:t>
      </w:r>
      <w:r>
        <w:br/>
        <w:t xml:space="preserve">Selige Losung: „Für ewig des Herrn!“ </w:t>
      </w:r>
    </w:p>
    <w:p w14:paraId="3BD21A16" w14:textId="77777777" w:rsidR="00C94BA1" w:rsidRDefault="00C94BA1" w:rsidP="00C94BA1">
      <w:pPr>
        <w:pStyle w:val="StandardWeb"/>
      </w:pPr>
      <w:r>
        <w:lastRenderedPageBreak/>
        <w:t>Darf ich mich nahen voll Elend und Sünden?</w:t>
      </w:r>
      <w:r>
        <w:br/>
        <w:t>Darf ich des Herzens Sehnen ihm künden?</w:t>
      </w:r>
      <w:r>
        <w:br/>
        <w:t>Darf ich ihm bringen, was mich beschwert?</w:t>
      </w:r>
      <w:r>
        <w:br/>
        <w:t>Darf ich ihm Herze und Seele und Leben,</w:t>
      </w:r>
      <w:r>
        <w:br/>
        <w:t>Darf ich sie ewig zu eigen ihm geben?</w:t>
      </w:r>
      <w:r>
        <w:br/>
        <w:t>Darf ich ihm glauben, daß er mein begehrt?</w:t>
      </w:r>
      <w:r>
        <w:br/>
        <w:t>Nah dich und frag es, er hört dich so gern,</w:t>
      </w:r>
      <w:r>
        <w:br/>
        <w:t xml:space="preserve">Nah dich und sag es Jesu, dem Herrn! </w:t>
      </w:r>
    </w:p>
    <w:p w14:paraId="063F8182" w14:textId="77777777" w:rsidR="00C94BA1" w:rsidRDefault="00C94BA1" w:rsidP="00C94BA1">
      <w:pPr>
        <w:pStyle w:val="StandardWeb"/>
      </w:pPr>
      <w:r>
        <w:t>Laß, die sein spotten, laß du es ihnen,</w:t>
      </w:r>
      <w:r>
        <w:br/>
        <w:t>Laß die, die’s lüstet, der Welt noch zu dienen,</w:t>
      </w:r>
      <w:r>
        <w:br/>
        <w:t>Laß, die es wollen, fern von ihm zu sein,</w:t>
      </w:r>
      <w:r>
        <w:br/>
        <w:t>Laß, die da hinken auf beiden Seiten,</w:t>
      </w:r>
      <w:r>
        <w:br/>
        <w:t>Laß andere mit eigenen Kräften nur streiten,</w:t>
      </w:r>
      <w:r>
        <w:br/>
        <w:t>Du hoffe und baue auf Jesum allein.</w:t>
      </w:r>
      <w:r>
        <w:br/>
        <w:t>Nah dich ihm! Schaue! Und bleibe nicht fern,</w:t>
      </w:r>
      <w:r>
        <w:br/>
        <w:t xml:space="preserve">Nahe dich, traue Jesu, dem Herrn! </w:t>
      </w:r>
    </w:p>
    <w:p w14:paraId="4D57FE97" w14:textId="77777777" w:rsidR="00C94BA1" w:rsidRDefault="00C94BA1" w:rsidP="00C94BA1">
      <w:pPr>
        <w:pStyle w:val="StandardWeb"/>
      </w:pPr>
      <w:r>
        <w:t>Ihm, der für dich nicht die Schande geachtet,</w:t>
      </w:r>
      <w:r>
        <w:br/>
        <w:t>Ihm, der dein Sehnen zu stillen, geschmachtet,</w:t>
      </w:r>
      <w:r>
        <w:br/>
        <w:t>Ich, der für dich einst den Himmel verließ,</w:t>
      </w:r>
      <w:r>
        <w:br/>
        <w:t>Ihm, den sein Lieben vor Leiden und Schanden</w:t>
      </w:r>
      <w:r>
        <w:br/>
        <w:t>Ihm, den sein Lieben vor Ketten und Banden,</w:t>
      </w:r>
      <w:r>
        <w:br/>
        <w:t>Ja vor dem Tode nicht weichen ließ.</w:t>
      </w:r>
      <w:r>
        <w:br/>
        <w:t>Nah dich voll Freude, er segnet dich gern,</w:t>
      </w:r>
      <w:r>
        <w:br/>
        <w:t xml:space="preserve">Nahe dich heute Jesu, dem Herrn! </w:t>
      </w:r>
    </w:p>
    <w:p w14:paraId="43CEC0B2" w14:textId="77777777" w:rsidR="00C94BA1" w:rsidRDefault="00C94BA1" w:rsidP="00C94BA1">
      <w:pPr>
        <w:pStyle w:val="StandardWeb"/>
      </w:pPr>
      <w:r>
        <w:t>Ihm, der zur Rechten des Vaters nun thronet,</w:t>
      </w:r>
      <w:r>
        <w:br/>
        <w:t>Ihm, der bei zerschlagenen Herzen wohnet,</w:t>
      </w:r>
      <w:r>
        <w:br/>
        <w:t>Ihm, dem der Vater gab alle Gewalt,</w:t>
      </w:r>
      <w:r>
        <w:br/>
        <w:t>Ihm, der bekennt einst, wer frei ihn bekennet,</w:t>
      </w:r>
      <w:r>
        <w:br/>
        <w:t>Ihm, der liebend einst Freunde uns nennet,</w:t>
      </w:r>
      <w:r>
        <w:br/>
        <w:t>Wenn wir hienieden ihm nachgewallt.</w:t>
      </w:r>
      <w:r>
        <w:br/>
        <w:t>Nah dich ihm! Schaue! Und bleibe nicht fern,</w:t>
      </w:r>
      <w:r>
        <w:br/>
        <w:t xml:space="preserve">Nahe dich, traue Jesu, dem Herrn! </w:t>
      </w:r>
    </w:p>
    <w:p w14:paraId="6DC33E55" w14:textId="77777777" w:rsidR="00C94BA1" w:rsidRDefault="00C94BA1" w:rsidP="00C94BA1">
      <w:pPr>
        <w:pStyle w:val="StandardWeb"/>
      </w:pPr>
      <w:r>
        <w:t>Selig ist’s, frühe ihn suchen und finden,</w:t>
      </w:r>
      <w:r>
        <w:br/>
        <w:t>Selig, ihn halten, wenn alles will schwinden,</w:t>
      </w:r>
      <w:r>
        <w:br/>
        <w:t>Selig, ihn lieben, der erst uns geliebt!</w:t>
      </w:r>
      <w:r>
        <w:br/>
        <w:t>Selig, von Jesu den Seelen sagen,</w:t>
      </w:r>
      <w:r>
        <w:br/>
        <w:t>Selig, wenn nach der Wand’rung Tagen</w:t>
      </w:r>
      <w:r>
        <w:br/>
        <w:t>Ewige Ruhe bei ihm uns umgibt!</w:t>
      </w:r>
      <w:r>
        <w:br/>
        <w:t>Quell innrer Freude! Im Dunkel mein Stern!</w:t>
      </w:r>
      <w:r>
        <w:br/>
        <w:t xml:space="preserve">Selige Losung: „Für ewig des Herrn!“ </w:t>
      </w:r>
    </w:p>
    <w:p w14:paraId="2E73141A" w14:textId="77777777" w:rsidR="00C94BA1" w:rsidRDefault="00C94BA1" w:rsidP="00C94BA1">
      <w:pPr>
        <w:pStyle w:val="berschrift1"/>
        <w:rPr>
          <w:sz w:val="48"/>
        </w:rPr>
      </w:pPr>
      <w:r>
        <w:t>Er hat mich geliebet.</w:t>
      </w:r>
    </w:p>
    <w:p w14:paraId="0FD6EB76" w14:textId="77777777" w:rsidR="00C94BA1" w:rsidRDefault="00C94BA1" w:rsidP="00C94BA1">
      <w:pPr>
        <w:pStyle w:val="StandardWeb"/>
      </w:pPr>
      <w:r>
        <w:t xml:space="preserve">(Galater 2,20.) </w:t>
      </w:r>
    </w:p>
    <w:p w14:paraId="4313C251" w14:textId="77777777" w:rsidR="00C94BA1" w:rsidRDefault="00C94BA1" w:rsidP="00C94BA1">
      <w:pPr>
        <w:pStyle w:val="StandardWeb"/>
      </w:pPr>
      <w:r>
        <w:t>Er hat mich geliebet! Jesus, Gottes Sohn,</w:t>
      </w:r>
      <w:r>
        <w:br/>
        <w:t>Neigt zu mir in Liebe sich vom Himmelsthron;</w:t>
      </w:r>
      <w:r>
        <w:br/>
      </w:r>
      <w:r>
        <w:lastRenderedPageBreak/>
        <w:t xml:space="preserve">Gibt in seiner Liebe – ist’s nicht wunderbar? – </w:t>
      </w:r>
      <w:r>
        <w:br/>
        <w:t xml:space="preserve">Gibt sich selbst, der Reine, für mich Sünder dar! </w:t>
      </w:r>
    </w:p>
    <w:p w14:paraId="68127CF5" w14:textId="77777777" w:rsidR="00C94BA1" w:rsidRDefault="00C94BA1" w:rsidP="00C94BA1">
      <w:pPr>
        <w:pStyle w:val="StandardWeb"/>
      </w:pPr>
      <w:r>
        <w:t>Er hat mich geliebet! Wollt ihr’s wissen wie?</w:t>
      </w:r>
      <w:r>
        <w:br/>
        <w:t>Wie’s die heilgen Engel droben ahnten nie;</w:t>
      </w:r>
      <w:r>
        <w:br/>
        <w:t>Wie es auf der Erde nie ein Mensch gedacht,</w:t>
      </w:r>
      <w:r>
        <w:br/>
        <w:t xml:space="preserve">So, daß es die Hölle tief erbeben macht. </w:t>
      </w:r>
    </w:p>
    <w:p w14:paraId="2850B38C" w14:textId="77777777" w:rsidR="00C94BA1" w:rsidRDefault="00C94BA1" w:rsidP="00C94BA1">
      <w:pPr>
        <w:pStyle w:val="StandardWeb"/>
      </w:pPr>
      <w:r>
        <w:t>Er hat mich geliebet! Zieht mich nun sich nach;</w:t>
      </w:r>
      <w:r>
        <w:br/>
        <w:t>Seine Liebe schirmt mich gegen Spott und Schmach;</w:t>
      </w:r>
      <w:r>
        <w:br/>
        <w:t>Seine Liebe fesselt an sein Kreuze mich,</w:t>
      </w:r>
      <w:r>
        <w:br/>
        <w:t xml:space="preserve">Und mit ihm gestorben hängt am Kreuz mein Ich. </w:t>
      </w:r>
    </w:p>
    <w:p w14:paraId="3B04D4F5" w14:textId="77777777" w:rsidR="00C94BA1" w:rsidRDefault="00C94BA1" w:rsidP="00C94BA1">
      <w:pPr>
        <w:pStyle w:val="StandardWeb"/>
      </w:pPr>
      <w:r>
        <w:t>Er hat mich geliebet! Hat’s die Welt getan?</w:t>
      </w:r>
      <w:r>
        <w:br/>
        <w:t>Liebt der Fürst der Hölle? Selbst kein Engel kann</w:t>
      </w:r>
      <w:r>
        <w:br/>
        <w:t>Lieben mich wie Jesus. Seine Lieb’ hat jetzt</w:t>
      </w:r>
      <w:r>
        <w:br/>
        <w:t xml:space="preserve">Auch in Liebesflammen dies mein Herz gesetzt. </w:t>
      </w:r>
    </w:p>
    <w:p w14:paraId="436A7F57" w14:textId="77777777" w:rsidR="00C94BA1" w:rsidRDefault="00C94BA1" w:rsidP="00C94BA1">
      <w:pPr>
        <w:pStyle w:val="StandardWeb"/>
      </w:pPr>
      <w:r>
        <w:t>Er hat mich geliebet, und nun leb’ ich hier,</w:t>
      </w:r>
      <w:r>
        <w:br/>
        <w:t>Doch nicht ich, nein Christus, sein Geist lebt in mir;</w:t>
      </w:r>
      <w:r>
        <w:br/>
        <w:t>Was ich jetzt noch lebe in dem Fleischesstand,</w:t>
      </w:r>
      <w:r>
        <w:br/>
        <w:t xml:space="preserve">Leb’ ich in dem Glauben, der mich ihm verband. </w:t>
      </w:r>
    </w:p>
    <w:p w14:paraId="67A3F941" w14:textId="77777777" w:rsidR="00C94BA1" w:rsidRDefault="00C94BA1" w:rsidP="00C94BA1">
      <w:pPr>
        <w:pStyle w:val="StandardWeb"/>
      </w:pPr>
      <w:r>
        <w:t>Er hat mich geliebet! Diese Lieb’ ermißt</w:t>
      </w:r>
      <w:r>
        <w:br/>
        <w:t>Niemand, weil Gott selber ja die Liebe ist.</w:t>
      </w:r>
      <w:r>
        <w:br/>
        <w:t>Seiner Liebe Abglanz hehr und rein und mild</w:t>
      </w:r>
      <w:r>
        <w:br/>
        <w:t xml:space="preserve">Ist der Sohn der Liebe und sein Ebenbild. </w:t>
      </w:r>
    </w:p>
    <w:p w14:paraId="189E2BDA" w14:textId="77777777" w:rsidR="00C94BA1" w:rsidRDefault="00C94BA1" w:rsidP="00C94BA1">
      <w:pPr>
        <w:pStyle w:val="StandardWeb"/>
      </w:pPr>
      <w:r>
        <w:t>Er hat mich geliebet! O, der großen Lieb’!</w:t>
      </w:r>
      <w:r>
        <w:br/>
        <w:t>Er selbst hat, der Vater, wie der Sohn mich lieb,</w:t>
      </w:r>
      <w:r>
        <w:br/>
        <w:t>Und von dieser Liebe tön’ mein Lobgesang,</w:t>
      </w:r>
      <w:r>
        <w:br/>
        <w:t xml:space="preserve">Zeuge all mein Wesen Ewigkeiten lang! </w:t>
      </w:r>
    </w:p>
    <w:p w14:paraId="7B961261" w14:textId="0C2FCEDC" w:rsidR="0022039F" w:rsidRDefault="00C94BA1" w:rsidP="00C94BA1">
      <w:pPr>
        <w:pStyle w:val="StandardWeb"/>
      </w:pPr>
      <w:r>
        <w:rPr>
          <w:rStyle w:val="HTMLCode"/>
          <w:rFonts w:eastAsiaTheme="majorEastAsia"/>
        </w:rPr>
        <w:t>(Nach seiner Krankheit 1906.)</w:t>
      </w:r>
      <w:r>
        <w:t xml:space="preserve"> </w:t>
      </w:r>
    </w:p>
    <w:p w14:paraId="16B25A90" w14:textId="77777777" w:rsidR="00C94BA1" w:rsidRDefault="00C94BA1" w:rsidP="00C94BA1">
      <w:pPr>
        <w:pStyle w:val="berschrift1"/>
        <w:rPr>
          <w:sz w:val="48"/>
        </w:rPr>
      </w:pPr>
      <w:r>
        <w:t>Fürchte dich nicht.</w:t>
      </w:r>
    </w:p>
    <w:p w14:paraId="53490CF8" w14:textId="77777777" w:rsidR="00C94BA1" w:rsidRDefault="00C94BA1" w:rsidP="00C94BA1">
      <w:pPr>
        <w:pStyle w:val="StandardWeb"/>
      </w:pPr>
      <w:r>
        <w:t>Höre das Wort an verzagende Herzen, Jes. 35,4.</w:t>
      </w:r>
      <w:r>
        <w:br/>
        <w:t>Das zu dem Müden, dem Stärke gebricht, Jes. 35,3.</w:t>
      </w:r>
      <w:r>
        <w:br/>
        <w:t>Das zu dem Kranken, der wimmert in Schmerzen, Jes. 35,5.6.</w:t>
      </w:r>
      <w:r>
        <w:br/>
        <w:t>Dem sündigsten Sünder, dem törichtsten Wicht, Ebr. 2,15. Röm. 8,15.</w:t>
      </w:r>
      <w:r>
        <w:br/>
        <w:t>Das der Erbarmer in ewiger Güte</w:t>
      </w:r>
      <w:r>
        <w:br/>
        <w:t>Zu dem erschrockenen, bangen Gemüte,</w:t>
      </w:r>
      <w:r>
        <w:br/>
        <w:t>Ja, zu dem Aermsten der Seinen spricht:</w:t>
      </w:r>
      <w:r>
        <w:br/>
        <w:t xml:space="preserve">Fürchte dich nicht! </w:t>
      </w:r>
    </w:p>
    <w:p w14:paraId="34836AF3" w14:textId="77777777" w:rsidR="00C94BA1" w:rsidRDefault="00C94BA1" w:rsidP="00C94BA1">
      <w:pPr>
        <w:pStyle w:val="StandardWeb"/>
      </w:pPr>
      <w:r>
        <w:t>Dürstest du Wandrer auf einsamem Pfade, 1. Mose 21,17.</w:t>
      </w:r>
      <w:r>
        <w:br/>
        <w:t>Winkt dir in sandiger Wüste kein Born? Sach. 13,1.</w:t>
      </w:r>
      <w:r>
        <w:br/>
        <w:t>Lechzest du Sünder nach Frieden und Gnade, Jes. 55,1.</w:t>
      </w:r>
      <w:r>
        <w:br/>
        <w:t>Fürchtest des heiligen Richters Zorn? Ebr. 2,15.</w:t>
      </w:r>
      <w:r>
        <w:br/>
        <w:t>Oeffne die Augen, o dürstender Pilger, 1. Mose 21,19.</w:t>
      </w:r>
      <w:r>
        <w:br/>
      </w:r>
      <w:r>
        <w:lastRenderedPageBreak/>
        <w:t>Sünder, dir zahlt ein barmherziger Tilger Ps. 51,3. Jes. 43,25. Joh. 7,37.</w:t>
      </w:r>
      <w:r>
        <w:br/>
        <w:t xml:space="preserve">All deine Schulden längst vor Gericht: Joh. 5,24. Kol. 2,14. </w:t>
      </w:r>
      <w:r>
        <w:br/>
        <w:t xml:space="preserve">Fürchte dich nicht! </w:t>
      </w:r>
    </w:p>
    <w:p w14:paraId="30AAB27D" w14:textId="77777777" w:rsidR="00C94BA1" w:rsidRDefault="00C94BA1" w:rsidP="00C94BA1">
      <w:pPr>
        <w:pStyle w:val="StandardWeb"/>
      </w:pPr>
      <w:r>
        <w:t>Drücken dich Nöte und schrecken dich Sorgen, Matth. 10,31.</w:t>
      </w:r>
      <w:r>
        <w:br/>
        <w:t>Wirf auf den Herrn sie, der helfen kann, 1. Petri 5,7.</w:t>
      </w:r>
      <w:r>
        <w:br/>
        <w:t>Droht dir Gefahr, du bist sicher geborgen, Apg. 27,24.</w:t>
      </w:r>
      <w:r>
        <w:br/>
        <w:t>Stürmen gleich mächtig die Wellen heran; Apg. 27,41.</w:t>
      </w:r>
      <w:r>
        <w:br/>
        <w:t>Ob auch die Männer, die mutigsten, zittern, Apg. 27,30.</w:t>
      </w:r>
      <w:r>
        <w:br/>
        <w:t>Ob auch die mächtigsten Masten zersplittern,</w:t>
      </w:r>
      <w:r>
        <w:br/>
        <w:t>Ob auch das Schifflein, das schwanke, zerbricht: Apg. 27,41.</w:t>
      </w:r>
      <w:r>
        <w:br/>
        <w:t xml:space="preserve">Fürchte dich nicht! </w:t>
      </w:r>
    </w:p>
    <w:p w14:paraId="1F8E2075" w14:textId="77777777" w:rsidR="00C94BA1" w:rsidRDefault="00C94BA1" w:rsidP="00C94BA1">
      <w:pPr>
        <w:pStyle w:val="StandardWeb"/>
      </w:pPr>
      <w:r>
        <w:t>Jünger des Herrn, eh’ dereinst aus den Wolken Luk. 21,12.</w:t>
      </w:r>
      <w:r>
        <w:br/>
        <w:t>Wieder der kehrt, dessen Jünger du bist, Matth. 10,26.28.</w:t>
      </w:r>
      <w:r>
        <w:br/>
        <w:t>Werden die Wölfe die Herde verfolgen, Luk. 12,32.</w:t>
      </w:r>
      <w:r>
        <w:br/>
        <w:t>Aber ihr Wüten währt kurze Frist. Matth. 24,22.</w:t>
      </w:r>
      <w:r>
        <w:br/>
        <w:t>Halte nur aus! Hat er treu dich befunden, Offb. 2,10.</w:t>
      </w:r>
      <w:r>
        <w:br/>
        <w:t>Wird um das Haupt dir der Kranz dann gewunden,</w:t>
      </w:r>
      <w:r>
        <w:br/>
        <w:t>Den er dem Kämpfer, dem treuen, verspricht:</w:t>
      </w:r>
      <w:r>
        <w:br/>
        <w:t xml:space="preserve">Fürchte dich nicht! </w:t>
      </w:r>
    </w:p>
    <w:p w14:paraId="2A7FE114" w14:textId="77777777" w:rsidR="00C94BA1" w:rsidRDefault="00C94BA1" w:rsidP="00C94BA1">
      <w:pPr>
        <w:pStyle w:val="StandardWeb"/>
      </w:pPr>
      <w:r>
        <w:t>Sendet der Herr dich, die Botschaft zu tragen, Jes. 6,8.</w:t>
      </w:r>
      <w:r>
        <w:br/>
        <w:t>Die von der Gnade und die vom Gericht, Apg. 18,6. Hes. 3,9.</w:t>
      </w:r>
      <w:r>
        <w:br/>
        <w:t>Fühlst du dich unrein, dies Große zu wagen, Jes. 6,5.</w:t>
      </w:r>
      <w:r>
        <w:br/>
        <w:t>Weil dir die Kraft und die Weisheit gebricht, Jer. 1,7.</w:t>
      </w:r>
      <w:r>
        <w:br/>
        <w:t>Hinweg mit der Furcht und fort mit dem zagen, Dan. 10,12.</w:t>
      </w:r>
      <w:r>
        <w:br/>
        <w:t>Vernimm, was der Herr dir hat heute zu sagen</w:t>
      </w:r>
      <w:r>
        <w:br/>
        <w:t>Durch sein heiliges Wort, bei der Nacht im Gesicht: Apg. 18,9.</w:t>
      </w:r>
      <w:r>
        <w:br/>
        <w:t xml:space="preserve">Fürchte dich nicht! </w:t>
      </w:r>
    </w:p>
    <w:p w14:paraId="06EA7511" w14:textId="647DE116" w:rsidR="00C94BA1" w:rsidRDefault="00C94BA1" w:rsidP="00C94BA1">
      <w:pPr>
        <w:pStyle w:val="StandardWeb"/>
        <w:rPr>
          <w:rFonts w:ascii="Tahoma" w:hAnsi="Tahoma" w:cs="Tahoma"/>
        </w:rPr>
      </w:pPr>
      <w:r>
        <w:t>Und endlich, ja endlich die Stunde wird kommen,</w:t>
      </w:r>
      <w:r>
        <w:br/>
        <w:t>Die der Getreue den Seinen verspricht,</w:t>
      </w:r>
      <w:r>
        <w:br/>
        <w:t>Da sie für immer der Furcht entnommen,</w:t>
      </w:r>
      <w:r>
        <w:br/>
        <w:t>Da ihnen nichts mehr auf ewig gebricht,</w:t>
      </w:r>
      <w:r>
        <w:br/>
        <w:t>Wann von dem Wasser des Lebens sie trinken</w:t>
      </w:r>
      <w:r>
        <w:br/>
        <w:t>Da, wenn vor ihm sie dann niedersinken, Offb. 1,17.</w:t>
      </w:r>
      <w:r>
        <w:br/>
        <w:t>Ihr Erbarmer noch einmal spricht:</w:t>
      </w:r>
      <w:r>
        <w:br/>
        <w:t xml:space="preserve">Fürchte dich nicht! </w:t>
      </w:r>
    </w:p>
    <w:p w14:paraId="1365558B" w14:textId="77777777" w:rsidR="00C94BA1" w:rsidRDefault="00C94BA1" w:rsidP="00C94BA1">
      <w:pPr>
        <w:pStyle w:val="berschrift1"/>
        <w:rPr>
          <w:sz w:val="48"/>
        </w:rPr>
      </w:pPr>
      <w:r>
        <w:t>In froher Stunde.</w:t>
      </w:r>
    </w:p>
    <w:p w14:paraId="318F6B12" w14:textId="77777777" w:rsidR="00C94BA1" w:rsidRDefault="00C94BA1" w:rsidP="00C94BA1">
      <w:pPr>
        <w:pStyle w:val="StandardWeb"/>
      </w:pPr>
      <w:r>
        <w:t xml:space="preserve">Kommt mir eine frohe Stunde, - </w:t>
      </w:r>
      <w:r>
        <w:br/>
        <w:t>Sollt’ ich trübe blicken drein?</w:t>
      </w:r>
      <w:r>
        <w:br/>
        <w:t>Sollt’ ich nicht mit Herz und Munde</w:t>
      </w:r>
      <w:r>
        <w:br/>
        <w:t xml:space="preserve">Freuen mich im Sonnenschein? </w:t>
      </w:r>
    </w:p>
    <w:p w14:paraId="660B6681" w14:textId="77777777" w:rsidR="00C94BA1" w:rsidRDefault="00C94BA1" w:rsidP="00C94BA1">
      <w:pPr>
        <w:pStyle w:val="StandardWeb"/>
      </w:pPr>
      <w:r>
        <w:t>Frühlingsfreudig wogt’s im Blute,</w:t>
      </w:r>
      <w:r>
        <w:br/>
        <w:t>Heller scheint mir heut der Tag,</w:t>
      </w:r>
      <w:r>
        <w:br/>
        <w:t xml:space="preserve">Und mir ist so froh zu Mute, - </w:t>
      </w:r>
      <w:r>
        <w:br/>
        <w:t xml:space="preserve">Was das wohl bedeuten mag? </w:t>
      </w:r>
    </w:p>
    <w:p w14:paraId="5E686251" w14:textId="77777777" w:rsidR="00C94BA1" w:rsidRDefault="00C94BA1" w:rsidP="00C94BA1">
      <w:pPr>
        <w:pStyle w:val="StandardWeb"/>
      </w:pPr>
      <w:r>
        <w:lastRenderedPageBreak/>
        <w:t xml:space="preserve">Kehrt der Frühling nochmals wieder, </w:t>
      </w:r>
      <w:r>
        <w:br/>
        <w:t>Und mit seiner Pracht der Mai?</w:t>
      </w:r>
      <w:r>
        <w:br/>
        <w:t>Hör ich nochmals Frühlingslieder,</w:t>
      </w:r>
      <w:r>
        <w:br/>
        <w:t xml:space="preserve">Goldne Lebensmelodei? </w:t>
      </w:r>
    </w:p>
    <w:p w14:paraId="65909624" w14:textId="77777777" w:rsidR="00C94BA1" w:rsidRDefault="00C94BA1" w:rsidP="00C94BA1">
      <w:pPr>
        <w:pStyle w:val="StandardWeb"/>
      </w:pPr>
      <w:r>
        <w:t>Alles, was an Sorg und Schmerzen,</w:t>
      </w:r>
      <w:r>
        <w:br/>
        <w:t>Schuld und Leid mich hart bedrückt,</w:t>
      </w:r>
      <w:r>
        <w:br/>
        <w:t>Scheint – o Wunder – meinem Herzen</w:t>
      </w:r>
      <w:r>
        <w:br/>
        <w:t xml:space="preserve">Mehr als himmelweit entrückt. </w:t>
      </w:r>
    </w:p>
    <w:p w14:paraId="76DCBF50" w14:textId="77777777" w:rsidR="00C94BA1" w:rsidRDefault="00C94BA1" w:rsidP="00C94BA1">
      <w:pPr>
        <w:pStyle w:val="StandardWeb"/>
      </w:pPr>
      <w:r>
        <w:t>Goldner, froher Hoffnungsschimmer,</w:t>
      </w:r>
      <w:r>
        <w:br/>
        <w:t>Jugendmut und Jugendlust,</w:t>
      </w:r>
      <w:r>
        <w:br/>
        <w:t>Ach, entwichet ihr doch nimmer</w:t>
      </w:r>
      <w:r>
        <w:br/>
        <w:t xml:space="preserve">Meiner freudig-durchwogten Brust! </w:t>
      </w:r>
    </w:p>
    <w:p w14:paraId="0DA450E8" w14:textId="77777777" w:rsidR="00C94BA1" w:rsidRDefault="00C94BA1" w:rsidP="00C94BA1">
      <w:pPr>
        <w:pStyle w:val="StandardWeb"/>
      </w:pPr>
      <w:r>
        <w:t>Gott im Himmel, blick hernieder</w:t>
      </w:r>
      <w:r>
        <w:br/>
        <w:t xml:space="preserve">Gnadenvoll aus heil’gen Höhn, </w:t>
      </w:r>
      <w:r>
        <w:br/>
        <w:t>Wollst vernehmen meine Lieder</w:t>
      </w:r>
      <w:r>
        <w:br/>
        <w:t xml:space="preserve">Und erhören all mein Flehn! </w:t>
      </w:r>
    </w:p>
    <w:p w14:paraId="73C09D09" w14:textId="77777777" w:rsidR="00C94BA1" w:rsidRDefault="00C94BA1" w:rsidP="00C94BA1">
      <w:pPr>
        <w:pStyle w:val="StandardWeb"/>
      </w:pPr>
      <w:r>
        <w:t>Sprich dein göttliches „Es werde!“</w:t>
      </w:r>
      <w:r>
        <w:br/>
        <w:t>Ueber meinem Leben aus,</w:t>
      </w:r>
      <w:r>
        <w:br/>
        <w:t>Daß ich, los vom Staub der Erde,</w:t>
      </w:r>
      <w:r>
        <w:br/>
        <w:t xml:space="preserve">Fest besteh’ im Sturmgebraus! </w:t>
      </w:r>
    </w:p>
    <w:p w14:paraId="3F554A6C" w14:textId="77777777" w:rsidR="00C94BA1" w:rsidRDefault="00C94BA1" w:rsidP="00C94BA1">
      <w:pPr>
        <w:pStyle w:val="StandardWeb"/>
      </w:pPr>
      <w:r>
        <w:t>Daß ich als ein treuer Streiter</w:t>
      </w:r>
      <w:r>
        <w:br/>
        <w:t>Dir allein gebunden sei;</w:t>
      </w:r>
      <w:r>
        <w:br/>
        <w:t>Aber als ein Gottgeweihter</w:t>
      </w:r>
      <w:r>
        <w:br/>
        <w:t xml:space="preserve">Von der Erde Banden frei! </w:t>
      </w:r>
    </w:p>
    <w:p w14:paraId="4C30EE39" w14:textId="517ED661" w:rsidR="00C94BA1" w:rsidRDefault="00C94BA1" w:rsidP="00C94BA1">
      <w:pPr>
        <w:pStyle w:val="StandardWeb"/>
        <w:rPr>
          <w:rFonts w:ascii="Tahoma" w:hAnsi="Tahoma" w:cs="Tahoma"/>
        </w:rPr>
      </w:pPr>
      <w:r>
        <w:t>Und was du an Lust und Wehe,</w:t>
      </w:r>
      <w:r>
        <w:br/>
        <w:t>Leid und Liebe mir gesandt:</w:t>
      </w:r>
      <w:r>
        <w:br/>
        <w:t>Ziehe mehr mich nur zur Höhe,</w:t>
      </w:r>
      <w:r>
        <w:br/>
        <w:t>Näher nur zum Vaterland!</w:t>
      </w:r>
    </w:p>
    <w:p w14:paraId="5FA5757B" w14:textId="27B28796" w:rsidR="00C94BA1" w:rsidRDefault="00C94BA1" w:rsidP="00C94BA1">
      <w:pPr>
        <w:pStyle w:val="berschrift1"/>
        <w:rPr>
          <w:sz w:val="48"/>
        </w:rPr>
      </w:pPr>
      <w:r>
        <w:t>Ins Album von B. F.</w:t>
      </w:r>
    </w:p>
    <w:p w14:paraId="6998E76B" w14:textId="77777777" w:rsidR="00C94BA1" w:rsidRDefault="00C94BA1" w:rsidP="00C94BA1">
      <w:pPr>
        <w:pStyle w:val="StandardWeb"/>
      </w:pPr>
      <w:r>
        <w:t>Ich könnte manches Wort noch sagen,</w:t>
      </w:r>
      <w:r>
        <w:br/>
        <w:t>Manch ernsten und manch heitern Spruch;</w:t>
      </w:r>
      <w:r>
        <w:br/>
        <w:t>Doch spar ich das den spätern Tagen,</w:t>
      </w:r>
      <w:r>
        <w:br/>
        <w:t>Dann schreib ich wieder in dies Buch.</w:t>
      </w:r>
      <w:r>
        <w:br/>
        <w:t>Wenn ich dereinst nach langen Jahren</w:t>
      </w:r>
      <w:r>
        <w:br/>
        <w:t>Als ein im Sturm erprobter Mann,</w:t>
      </w:r>
      <w:r>
        <w:br/>
        <w:t>Der viel gekämpft und viel erfahren,</w:t>
      </w:r>
      <w:r>
        <w:br/>
        <w:t>Vom Leben etwas sagen kann;</w:t>
      </w:r>
      <w:r>
        <w:br/>
        <w:t>Wenn ich gelernt nach vielen Tagen,</w:t>
      </w:r>
      <w:r>
        <w:br/>
        <w:t>Was tiefster Schmerz und höchstes Glück,</w:t>
      </w:r>
      <w:r>
        <w:br/>
        <w:t>Was „lieben“ heißt und was „entsagen“,</w:t>
      </w:r>
      <w:r>
        <w:br/>
        <w:t>Was „aufrecht stehn“ im Mißgeschick.</w:t>
      </w:r>
      <w:r>
        <w:br/>
        <w:t>Dann schreib ich, will mir Gott es gönnen,</w:t>
      </w:r>
      <w:r>
        <w:br/>
        <w:t>Dir meinen schönsten Spruch hinein,</w:t>
      </w:r>
      <w:r>
        <w:br/>
      </w:r>
      <w:r>
        <w:lastRenderedPageBreak/>
        <w:t>Und all mein Wissen und mein Können</w:t>
      </w:r>
      <w:r>
        <w:br/>
        <w:t>Soll in dem Spruch beschlossen sein.</w:t>
      </w:r>
      <w:r>
        <w:br/>
        <w:t>Doch ist’s mein bestes, ist’s das eine,</w:t>
      </w:r>
      <w:r>
        <w:br/>
        <w:t>Daß nach des Lebens Kampf und Streit</w:t>
      </w:r>
      <w:r>
        <w:br/>
        <w:t>Ich noch den gleichen weiß und meine,</w:t>
      </w:r>
      <w:r>
        <w:br/>
        <w:t>Den einen Weg zur Seligkeit;</w:t>
      </w:r>
      <w:r>
        <w:br/>
        <w:t>Daß mir nicht matter und nicht trüber</w:t>
      </w:r>
      <w:r>
        <w:br/>
        <w:t>Geworden sei des Geistes Flug,</w:t>
      </w:r>
      <w:r>
        <w:br/>
        <w:t>Daß er hinauf, daß er hinüber,</w:t>
      </w:r>
      <w:r>
        <w:br/>
        <w:t>Am liebsten nehme seinen Zug.</w:t>
      </w:r>
      <w:r>
        <w:br/>
        <w:t>Walt’s Gott, daß ich dereinst nach Jahren</w:t>
      </w:r>
      <w:r>
        <w:br/>
        <w:t>Getrosten Sinn’s das sagen kann;</w:t>
      </w:r>
      <w:r>
        <w:br/>
        <w:t xml:space="preserve">Was jetzt gehofft, ist dann erfahren, - </w:t>
      </w:r>
      <w:r>
        <w:br/>
        <w:t xml:space="preserve">Heut sagt’s ein Jüngling, einst ein Mann! </w:t>
      </w:r>
    </w:p>
    <w:p w14:paraId="0D247145" w14:textId="77777777" w:rsidR="00C94BA1" w:rsidRDefault="00C94BA1" w:rsidP="00C94BA1">
      <w:pPr>
        <w:pStyle w:val="berschrift1"/>
        <w:rPr>
          <w:sz w:val="48"/>
        </w:rPr>
      </w:pPr>
      <w:r>
        <w:t>Jesus, der Einzigartige</w:t>
      </w:r>
    </w:p>
    <w:p w14:paraId="4A1A2DCC" w14:textId="77777777" w:rsidR="00C94BA1" w:rsidRDefault="00C94BA1" w:rsidP="00C94BA1">
      <w:pPr>
        <w:pStyle w:val="StandardWeb"/>
      </w:pPr>
      <w:r>
        <w:t>Wo erloschen der Hoffnung Strahl,</w:t>
      </w:r>
      <w:r>
        <w:br/>
        <w:t>wo Verzweiflung nur droht und Qual,</w:t>
      </w:r>
      <w:r>
        <w:br/>
        <w:t>wenn auch kein liebendes Herze mehr dein</w:t>
      </w:r>
      <w:r>
        <w:br/>
        <w:t>und nirgend Labsal für deine Pein,</w:t>
      </w:r>
      <w:r>
        <w:br/>
        <w:t xml:space="preserve">liebt und hilft einer nur, Jesus. </w:t>
      </w:r>
    </w:p>
    <w:p w14:paraId="695BBAC2" w14:textId="77777777" w:rsidR="00C94BA1" w:rsidRDefault="00C94BA1" w:rsidP="00C94BA1">
      <w:pPr>
        <w:pStyle w:val="StandardWeb"/>
      </w:pPr>
      <w:r>
        <w:t>Wo am meisten uns Hilfe not,</w:t>
      </w:r>
      <w:r>
        <w:br/>
        <w:t>wo uns Grauen machet der Tod,</w:t>
      </w:r>
      <w:r>
        <w:br/>
        <w:t>wo uns drohet die ewige Nacht,</w:t>
      </w:r>
      <w:r>
        <w:br/>
        <w:t>und kein Strahl des Lichtes uns lacht,</w:t>
      </w:r>
      <w:r>
        <w:br/>
        <w:t xml:space="preserve">hilft uns nur einer, hilft Jesus. </w:t>
      </w:r>
    </w:p>
    <w:p w14:paraId="7F188189" w14:textId="07083C32" w:rsidR="00C94BA1" w:rsidRDefault="00C94BA1" w:rsidP="00C94BA1">
      <w:pPr>
        <w:pStyle w:val="StandardWeb"/>
      </w:pPr>
      <w:r>
        <w:t>Wo das Wort der Wahrheit uns schreckt,</w:t>
      </w:r>
      <w:r>
        <w:br/>
        <w:t>wo ein schlummernd Gewissen erweckt,</w:t>
      </w:r>
      <w:r>
        <w:br/>
        <w:t>wo das Gesetz Verdammnis uns droht,</w:t>
      </w:r>
      <w:r>
        <w:br/>
        <w:t>wo für die Schuld nicht die Sühne sich bot,</w:t>
      </w:r>
      <w:r>
        <w:br/>
        <w:t xml:space="preserve">rettet dein Blut nur, o Jesus. </w:t>
      </w:r>
    </w:p>
    <w:p w14:paraId="6A2E5589" w14:textId="77777777" w:rsidR="00C94BA1" w:rsidRDefault="00C94BA1" w:rsidP="00C94BA1">
      <w:pPr>
        <w:pStyle w:val="StandardWeb"/>
      </w:pPr>
      <w:r>
        <w:t>Niemand versteht uns so völlig wie er,</w:t>
      </w:r>
      <w:r>
        <w:br/>
        <w:t>niemand erbarmt sich so wie der Herr.</w:t>
      </w:r>
      <w:r>
        <w:br/>
        <w:t>Niemand als Jesus heiligt dich so,</w:t>
      </w:r>
      <w:r>
        <w:br/>
        <w:t>niemand als Jesus macht's Herze so froh,</w:t>
      </w:r>
      <w:r>
        <w:br/>
        <w:t xml:space="preserve">niemand ist treu, so wie Jesus. </w:t>
      </w:r>
    </w:p>
    <w:p w14:paraId="0E9450D9" w14:textId="77777777" w:rsidR="00C94BA1" w:rsidRDefault="00C94BA1" w:rsidP="00C94BA1">
      <w:pPr>
        <w:pStyle w:val="StandardWeb"/>
      </w:pPr>
      <w:r>
        <w:t>Niemand neigt sich so tief hinab,</w:t>
      </w:r>
      <w:r>
        <w:br/>
        <w:t>niemand vergibt, wie er uns vergab,</w:t>
      </w:r>
      <w:r>
        <w:br/>
        <w:t>niemand nimmt solche Sünder an</w:t>
      </w:r>
      <w:r>
        <w:br/>
        <w:t>zieht sie dann gar zum Throne hinan,</w:t>
      </w:r>
      <w:r>
        <w:br/>
        <w:t xml:space="preserve">und nennt sie Bruder, als Jesus. </w:t>
      </w:r>
    </w:p>
    <w:p w14:paraId="6AEE53C5" w14:textId="77777777" w:rsidR="00C94BA1" w:rsidRDefault="00C94BA1" w:rsidP="00C94BA1">
      <w:pPr>
        <w:pStyle w:val="StandardWeb"/>
      </w:pPr>
      <w:r>
        <w:t>Komm hoch, o Schwacher, er ist deine Kraft,</w:t>
      </w:r>
      <w:r>
        <w:br/>
        <w:t>komm, o Gebundner, dann endet die Haft,</w:t>
      </w:r>
      <w:r>
        <w:br/>
        <w:t>komm, o du Schuld'ger, erlöst durch sein Blut,</w:t>
      </w:r>
      <w:r>
        <w:br/>
      </w:r>
      <w:r>
        <w:lastRenderedPageBreak/>
        <w:t>komm, o Verzagter, dein Jesus gibt Mut.</w:t>
      </w:r>
      <w:r>
        <w:br/>
        <w:t xml:space="preserve">Komm, o komm bald doch zu Jesu! </w:t>
      </w:r>
    </w:p>
    <w:p w14:paraId="54109C95" w14:textId="77777777" w:rsidR="00C94BA1" w:rsidRDefault="00C94BA1" w:rsidP="00C94BA1">
      <w:pPr>
        <w:pStyle w:val="StandardWeb"/>
      </w:pPr>
      <w:r>
        <w:t>Komme noch heut, nicht zaudere mehr,</w:t>
      </w:r>
      <w:r>
        <w:br/>
        <w:t>frag nicht nach Weltlust, nach Geld und nach Ehr,</w:t>
      </w:r>
      <w:r>
        <w:br/>
        <w:t>trotz ihrem Schmeicheln und trotz ihrem Hohn,</w:t>
      </w:r>
      <w:r>
        <w:br/>
        <w:t>trotz auch dir selber und Satans Droh'n</w:t>
      </w:r>
      <w:r>
        <w:br/>
        <w:t xml:space="preserve">und trau doch ganz nur auf Jesum. </w:t>
      </w:r>
    </w:p>
    <w:p w14:paraId="4DAE12A9" w14:textId="77777777" w:rsidR="00C94BA1" w:rsidRDefault="00C94BA1" w:rsidP="00C94BA1">
      <w:pPr>
        <w:pStyle w:val="berschrift1"/>
        <w:rPr>
          <w:sz w:val="48"/>
        </w:rPr>
      </w:pPr>
      <w:r>
        <w:t>Liedessehnsucht.</w:t>
      </w:r>
    </w:p>
    <w:p w14:paraId="2A0EC2A0" w14:textId="77777777" w:rsidR="00C94BA1" w:rsidRDefault="00C94BA1" w:rsidP="00C94BA1">
      <w:pPr>
        <w:pStyle w:val="StandardWeb"/>
      </w:pPr>
      <w:r>
        <w:t>Ach, könnt’ ich es in Worte zwingen,</w:t>
      </w:r>
      <w:r>
        <w:br/>
        <w:t>Was ich am Abend heut empfand,</w:t>
      </w:r>
      <w:r>
        <w:br/>
        <w:t>Als ich bei eurem frohen Singen</w:t>
      </w:r>
      <w:r>
        <w:br/>
        <w:t xml:space="preserve">Sanglos allein am Fenster stand! </w:t>
      </w:r>
    </w:p>
    <w:p w14:paraId="134D36D0" w14:textId="77777777" w:rsidR="00C94BA1" w:rsidRDefault="00C94BA1" w:rsidP="00C94BA1">
      <w:pPr>
        <w:pStyle w:val="StandardWeb"/>
      </w:pPr>
      <w:r>
        <w:t>Ich lauschte eures Liedes Tönen</w:t>
      </w:r>
      <w:r>
        <w:br/>
        <w:t>Und all der Wehmut, all der Glut,</w:t>
      </w:r>
      <w:r>
        <w:br/>
        <w:t>All dem Erhabenen und Schönen,</w:t>
      </w:r>
      <w:r>
        <w:br/>
        <w:t xml:space="preserve">Das in dem wahren Liede ruht. </w:t>
      </w:r>
    </w:p>
    <w:p w14:paraId="143C965E" w14:textId="77777777" w:rsidR="00C94BA1" w:rsidRDefault="00C94BA1" w:rsidP="00C94BA1">
      <w:pPr>
        <w:pStyle w:val="StandardWeb"/>
      </w:pPr>
      <w:r>
        <w:t>Wie mir bei eurer Lieder Klingen</w:t>
      </w:r>
      <w:r>
        <w:br/>
        <w:t>Das Herze voller Sehnsucht schwoll,</w:t>
      </w:r>
      <w:r>
        <w:br/>
        <w:t>Daß mir’s versagt, gleich euch zu singen,</w:t>
      </w:r>
      <w:r>
        <w:br/>
        <w:t xml:space="preserve">Ob mir die Brust so liedervoll! </w:t>
      </w:r>
    </w:p>
    <w:p w14:paraId="73614E97" w14:textId="77777777" w:rsidR="00C94BA1" w:rsidRDefault="00C94BA1" w:rsidP="00C94BA1">
      <w:pPr>
        <w:pStyle w:val="StandardWeb"/>
      </w:pPr>
      <w:r>
        <w:t>So fühlt der Aar, der über Hügel</w:t>
      </w:r>
      <w:r>
        <w:br/>
        <w:t>Und höchste Berge stolz sich schwingt,</w:t>
      </w:r>
      <w:r>
        <w:br/>
        <w:t>Wenn, ach, ihn der gebroch’ne Flügel</w:t>
      </w:r>
      <w:r>
        <w:br/>
        <w:t xml:space="preserve">Hernieder zu der Scholle zwingt! </w:t>
      </w:r>
    </w:p>
    <w:p w14:paraId="09F31B16" w14:textId="6060B64B" w:rsidR="00C94BA1" w:rsidRDefault="00C94BA1" w:rsidP="00C94BA1">
      <w:pPr>
        <w:pStyle w:val="StandardWeb"/>
        <w:rPr>
          <w:rFonts w:ascii="Tahoma" w:hAnsi="Tahoma" w:cs="Tahoma"/>
        </w:rPr>
      </w:pPr>
      <w:r>
        <w:t>Doch einst erstarkt die Schwinge wieder;</w:t>
      </w:r>
      <w:r>
        <w:br/>
        <w:t>Des neuen Lebens erster Tag</w:t>
      </w:r>
      <w:r>
        <w:br/>
        <w:t>Bringt mir auch Töne, Jubellieder,</w:t>
      </w:r>
      <w:r>
        <w:br/>
        <w:t>Daß ich, mein Gott, dich preisen mag.</w:t>
      </w:r>
    </w:p>
    <w:p w14:paraId="4870B110" w14:textId="77777777" w:rsidR="00C94BA1" w:rsidRDefault="00C94BA1" w:rsidP="00C94BA1">
      <w:pPr>
        <w:pStyle w:val="berschrift1"/>
        <w:rPr>
          <w:sz w:val="48"/>
        </w:rPr>
      </w:pPr>
      <w:r>
        <w:t>Preis der Gnade.</w:t>
      </w:r>
    </w:p>
    <w:p w14:paraId="26459C77" w14:textId="77777777" w:rsidR="00C94BA1" w:rsidRDefault="00C94BA1" w:rsidP="00C94BA1">
      <w:pPr>
        <w:pStyle w:val="StandardWeb"/>
      </w:pPr>
      <w:r>
        <w:rPr>
          <w:rStyle w:val="Fett"/>
          <w:rFonts w:eastAsiaTheme="majorEastAsia"/>
        </w:rPr>
        <w:t>(Vers 1 und 2 Dichter unbekannt, Vers 3 und 4 von O. Schopf.)</w:t>
      </w:r>
      <w:r>
        <w:t xml:space="preserve"> </w:t>
      </w:r>
    </w:p>
    <w:p w14:paraId="5790390D" w14:textId="77777777" w:rsidR="00C94BA1" w:rsidRDefault="00C94BA1" w:rsidP="00C94BA1">
      <w:pPr>
        <w:pStyle w:val="StandardWeb"/>
      </w:pPr>
      <w:r>
        <w:t>Gnade, o du holde Gnade,</w:t>
      </w:r>
      <w:r>
        <w:br/>
        <w:t>O, wie köstlich bist du mir,</w:t>
      </w:r>
      <w:r>
        <w:br/>
        <w:t>Daß du auf dem Lebenspfade</w:t>
      </w:r>
      <w:r>
        <w:br/>
        <w:t>Dich auch mühen willst mit mir.</w:t>
      </w:r>
      <w:r>
        <w:br/>
        <w:t>Gnade, du bist überschwenglich,</w:t>
      </w:r>
      <w:r>
        <w:br/>
        <w:t>O, das hast du mir gezeigt,</w:t>
      </w:r>
      <w:r>
        <w:br/>
        <w:t>Selbstgerechten unzugänglich,</w:t>
      </w:r>
      <w:r>
        <w:br/>
        <w:t xml:space="preserve">Bist dem Aermsten du geneigt. </w:t>
      </w:r>
    </w:p>
    <w:p w14:paraId="52E98DED" w14:textId="77777777" w:rsidR="00C94BA1" w:rsidRDefault="00C94BA1" w:rsidP="00C94BA1">
      <w:pPr>
        <w:pStyle w:val="StandardWeb"/>
      </w:pPr>
      <w:r>
        <w:lastRenderedPageBreak/>
        <w:t>Gnade, mach’ mich dir zum Preise,</w:t>
      </w:r>
      <w:r>
        <w:br/>
        <w:t>Führe du mich bis zum Ziel,</w:t>
      </w:r>
      <w:r>
        <w:br/>
        <w:t>Setze du mich zum Beweise,</w:t>
      </w:r>
      <w:r>
        <w:br/>
        <w:t>Was die Gnade kann und will.</w:t>
      </w:r>
      <w:r>
        <w:br/>
        <w:t>O, wie will ich dich erheben,</w:t>
      </w:r>
      <w:r>
        <w:br/>
        <w:t>Wenn du mich hast heimgebracht,</w:t>
      </w:r>
      <w:r>
        <w:br/>
        <w:t>Gott will ich die Ehre geben</w:t>
      </w:r>
      <w:r>
        <w:br/>
        <w:t xml:space="preserve">Und dem Lamme Preis und Macht. </w:t>
      </w:r>
    </w:p>
    <w:p w14:paraId="64F68DA5" w14:textId="77777777" w:rsidR="00C94BA1" w:rsidRDefault="00C94BA1" w:rsidP="00C94BA1">
      <w:pPr>
        <w:pStyle w:val="StandardWeb"/>
      </w:pPr>
      <w:r>
        <w:t>Solche Gnade muß ich haben,</w:t>
      </w:r>
      <w:r>
        <w:br/>
        <w:t>Und, o Herr, die gibst du mir;</w:t>
      </w:r>
      <w:r>
        <w:br/>
        <w:t>Süß damit mein Herz zu laben,</w:t>
      </w:r>
      <w:r>
        <w:br/>
        <w:t>Mich zu trösten für und für.</w:t>
      </w:r>
      <w:r>
        <w:br/>
        <w:t>Ihr will ich mich ganz ergeben,</w:t>
      </w:r>
      <w:r>
        <w:br/>
        <w:t>Sie sei einzig nur mein Teil,</w:t>
      </w:r>
      <w:r>
        <w:br/>
        <w:t>Sie, die meines Lebens Leben,</w:t>
      </w:r>
      <w:r>
        <w:br/>
        <w:t xml:space="preserve">Sie, die meines Lebens Heil. </w:t>
      </w:r>
    </w:p>
    <w:p w14:paraId="793E3F33" w14:textId="3B8794FF" w:rsidR="00C94BA1" w:rsidRDefault="00C94BA1" w:rsidP="00C94BA1">
      <w:pPr>
        <w:pStyle w:val="StandardWeb"/>
        <w:rPr>
          <w:rFonts w:ascii="Tahoma" w:hAnsi="Tahoma" w:cs="Tahoma"/>
        </w:rPr>
      </w:pPr>
      <w:r>
        <w:t>Nie vergeß ich, wie die Gnade,</w:t>
      </w:r>
      <w:r>
        <w:br/>
        <w:t>Jesus, du mir hast geschenkt;</w:t>
      </w:r>
      <w:r>
        <w:br/>
        <w:t>Nie vergeß ich, wie den Frieden</w:t>
      </w:r>
      <w:r>
        <w:br/>
        <w:t>Du in meine Brust gesenkt.</w:t>
      </w:r>
      <w:r>
        <w:br/>
        <w:t>O wie stärkt dies stets den Müden,</w:t>
      </w:r>
      <w:r>
        <w:br/>
        <w:t>Wenn mein Herz daran gedenkt;</w:t>
      </w:r>
      <w:r>
        <w:br/>
        <w:t>Herr, wie groß ist deine Gnade,</w:t>
      </w:r>
      <w:r>
        <w:br/>
        <w:t xml:space="preserve">Einzig, frei und unbeschränkt. </w:t>
      </w:r>
    </w:p>
    <w:p w14:paraId="5B6BC4FF" w14:textId="77777777" w:rsidR="00C94BA1" w:rsidRDefault="00C94BA1" w:rsidP="00C94BA1">
      <w:pPr>
        <w:pStyle w:val="StandardWeb"/>
      </w:pPr>
    </w:p>
    <w:p w14:paraId="474C04D4" w14:textId="77777777" w:rsidR="00D5498D" w:rsidRPr="00D5498D" w:rsidRDefault="007166CE" w:rsidP="008E63BE">
      <w:pPr>
        <w:pStyle w:val="berschrift1"/>
      </w:pPr>
      <w:r>
        <w:br w:type="page"/>
      </w:r>
      <w:r w:rsidR="00D5498D" w:rsidRPr="00D5498D">
        <w:lastRenderedPageBreak/>
        <w:t>Quellen:</w:t>
      </w:r>
    </w:p>
    <w:p w14:paraId="4A6220F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19694E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8DBCD4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35E980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EF9F9D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6F3602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1BCECD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7D60BA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989FDE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DDF5B6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CC1F38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7A95B77" w14:textId="61F9EE3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BA1"/>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70725"/>
    <w:rsid w:val="00C35859"/>
    <w:rsid w:val="00C94BA1"/>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63AA6"/>
  <w15:chartTrackingRefBased/>
  <w15:docId w15:val="{FA9DDED5-9AED-477E-9E44-47D77D702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C94BA1"/>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C94BA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52653">
      <w:bodyDiv w:val="1"/>
      <w:marLeft w:val="0"/>
      <w:marRight w:val="0"/>
      <w:marTop w:val="0"/>
      <w:marBottom w:val="0"/>
      <w:divBdr>
        <w:top w:val="none" w:sz="0" w:space="0" w:color="auto"/>
        <w:left w:val="none" w:sz="0" w:space="0" w:color="auto"/>
        <w:bottom w:val="none" w:sz="0" w:space="0" w:color="auto"/>
        <w:right w:val="none" w:sz="0" w:space="0" w:color="auto"/>
      </w:divBdr>
      <w:divsChild>
        <w:div w:id="901453041">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15044179">
      <w:bodyDiv w:val="1"/>
      <w:marLeft w:val="0"/>
      <w:marRight w:val="0"/>
      <w:marTop w:val="0"/>
      <w:marBottom w:val="0"/>
      <w:divBdr>
        <w:top w:val="none" w:sz="0" w:space="0" w:color="auto"/>
        <w:left w:val="none" w:sz="0" w:space="0" w:color="auto"/>
        <w:bottom w:val="none" w:sz="0" w:space="0" w:color="auto"/>
        <w:right w:val="none" w:sz="0" w:space="0" w:color="auto"/>
      </w:divBdr>
      <w:divsChild>
        <w:div w:id="1029068853">
          <w:marLeft w:val="0"/>
          <w:marRight w:val="0"/>
          <w:marTop w:val="0"/>
          <w:marBottom w:val="0"/>
          <w:divBdr>
            <w:top w:val="none" w:sz="0" w:space="0" w:color="auto"/>
            <w:left w:val="none" w:sz="0" w:space="0" w:color="auto"/>
            <w:bottom w:val="none" w:sz="0" w:space="0" w:color="auto"/>
            <w:right w:val="none" w:sz="0" w:space="0" w:color="auto"/>
          </w:divBdr>
        </w:div>
      </w:divsChild>
    </w:div>
    <w:div w:id="257906777">
      <w:bodyDiv w:val="1"/>
      <w:marLeft w:val="0"/>
      <w:marRight w:val="0"/>
      <w:marTop w:val="0"/>
      <w:marBottom w:val="0"/>
      <w:divBdr>
        <w:top w:val="none" w:sz="0" w:space="0" w:color="auto"/>
        <w:left w:val="none" w:sz="0" w:space="0" w:color="auto"/>
        <w:bottom w:val="none" w:sz="0" w:space="0" w:color="auto"/>
        <w:right w:val="none" w:sz="0" w:space="0" w:color="auto"/>
      </w:divBdr>
      <w:divsChild>
        <w:div w:id="627510366">
          <w:marLeft w:val="0"/>
          <w:marRight w:val="0"/>
          <w:marTop w:val="0"/>
          <w:marBottom w:val="0"/>
          <w:divBdr>
            <w:top w:val="none" w:sz="0" w:space="0" w:color="auto"/>
            <w:left w:val="none" w:sz="0" w:space="0" w:color="auto"/>
            <w:bottom w:val="none" w:sz="0" w:space="0" w:color="auto"/>
            <w:right w:val="none" w:sz="0" w:space="0" w:color="auto"/>
          </w:divBdr>
        </w:div>
      </w:divsChild>
    </w:div>
    <w:div w:id="406389604">
      <w:bodyDiv w:val="1"/>
      <w:marLeft w:val="0"/>
      <w:marRight w:val="0"/>
      <w:marTop w:val="0"/>
      <w:marBottom w:val="0"/>
      <w:divBdr>
        <w:top w:val="none" w:sz="0" w:space="0" w:color="auto"/>
        <w:left w:val="none" w:sz="0" w:space="0" w:color="auto"/>
        <w:bottom w:val="none" w:sz="0" w:space="0" w:color="auto"/>
        <w:right w:val="none" w:sz="0" w:space="0" w:color="auto"/>
      </w:divBdr>
      <w:divsChild>
        <w:div w:id="1997802707">
          <w:marLeft w:val="0"/>
          <w:marRight w:val="0"/>
          <w:marTop w:val="0"/>
          <w:marBottom w:val="0"/>
          <w:divBdr>
            <w:top w:val="none" w:sz="0" w:space="0" w:color="auto"/>
            <w:left w:val="none" w:sz="0" w:space="0" w:color="auto"/>
            <w:bottom w:val="none" w:sz="0" w:space="0" w:color="auto"/>
            <w:right w:val="none" w:sz="0" w:space="0" w:color="auto"/>
          </w:divBdr>
        </w:div>
      </w:divsChild>
    </w:div>
    <w:div w:id="417406647">
      <w:bodyDiv w:val="1"/>
      <w:marLeft w:val="0"/>
      <w:marRight w:val="0"/>
      <w:marTop w:val="0"/>
      <w:marBottom w:val="0"/>
      <w:divBdr>
        <w:top w:val="none" w:sz="0" w:space="0" w:color="auto"/>
        <w:left w:val="none" w:sz="0" w:space="0" w:color="auto"/>
        <w:bottom w:val="none" w:sz="0" w:space="0" w:color="auto"/>
        <w:right w:val="none" w:sz="0" w:space="0" w:color="auto"/>
      </w:divBdr>
      <w:divsChild>
        <w:div w:id="1527449631">
          <w:marLeft w:val="0"/>
          <w:marRight w:val="0"/>
          <w:marTop w:val="0"/>
          <w:marBottom w:val="0"/>
          <w:divBdr>
            <w:top w:val="none" w:sz="0" w:space="0" w:color="auto"/>
            <w:left w:val="none" w:sz="0" w:space="0" w:color="auto"/>
            <w:bottom w:val="none" w:sz="0" w:space="0" w:color="auto"/>
            <w:right w:val="none" w:sz="0" w:space="0" w:color="auto"/>
          </w:divBdr>
        </w:div>
      </w:divsChild>
    </w:div>
    <w:div w:id="656152841">
      <w:bodyDiv w:val="1"/>
      <w:marLeft w:val="0"/>
      <w:marRight w:val="0"/>
      <w:marTop w:val="0"/>
      <w:marBottom w:val="0"/>
      <w:divBdr>
        <w:top w:val="none" w:sz="0" w:space="0" w:color="auto"/>
        <w:left w:val="none" w:sz="0" w:space="0" w:color="auto"/>
        <w:bottom w:val="none" w:sz="0" w:space="0" w:color="auto"/>
        <w:right w:val="none" w:sz="0" w:space="0" w:color="auto"/>
      </w:divBdr>
      <w:divsChild>
        <w:div w:id="1413434961">
          <w:marLeft w:val="0"/>
          <w:marRight w:val="0"/>
          <w:marTop w:val="0"/>
          <w:marBottom w:val="0"/>
          <w:divBdr>
            <w:top w:val="none" w:sz="0" w:space="0" w:color="auto"/>
            <w:left w:val="none" w:sz="0" w:space="0" w:color="auto"/>
            <w:bottom w:val="none" w:sz="0" w:space="0" w:color="auto"/>
            <w:right w:val="none" w:sz="0" w:space="0" w:color="auto"/>
          </w:divBdr>
        </w:div>
      </w:divsChild>
    </w:div>
    <w:div w:id="690885139">
      <w:bodyDiv w:val="1"/>
      <w:marLeft w:val="0"/>
      <w:marRight w:val="0"/>
      <w:marTop w:val="0"/>
      <w:marBottom w:val="0"/>
      <w:divBdr>
        <w:top w:val="none" w:sz="0" w:space="0" w:color="auto"/>
        <w:left w:val="none" w:sz="0" w:space="0" w:color="auto"/>
        <w:bottom w:val="none" w:sz="0" w:space="0" w:color="auto"/>
        <w:right w:val="none" w:sz="0" w:space="0" w:color="auto"/>
      </w:divBdr>
      <w:divsChild>
        <w:div w:id="85265246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67859269">
      <w:bodyDiv w:val="1"/>
      <w:marLeft w:val="0"/>
      <w:marRight w:val="0"/>
      <w:marTop w:val="0"/>
      <w:marBottom w:val="0"/>
      <w:divBdr>
        <w:top w:val="none" w:sz="0" w:space="0" w:color="auto"/>
        <w:left w:val="none" w:sz="0" w:space="0" w:color="auto"/>
        <w:bottom w:val="none" w:sz="0" w:space="0" w:color="auto"/>
        <w:right w:val="none" w:sz="0" w:space="0" w:color="auto"/>
      </w:divBdr>
      <w:divsChild>
        <w:div w:id="213852425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8881688">
      <w:bodyDiv w:val="1"/>
      <w:marLeft w:val="0"/>
      <w:marRight w:val="0"/>
      <w:marTop w:val="0"/>
      <w:marBottom w:val="0"/>
      <w:divBdr>
        <w:top w:val="none" w:sz="0" w:space="0" w:color="auto"/>
        <w:left w:val="none" w:sz="0" w:space="0" w:color="auto"/>
        <w:bottom w:val="none" w:sz="0" w:space="0" w:color="auto"/>
        <w:right w:val="none" w:sz="0" w:space="0" w:color="auto"/>
      </w:divBdr>
      <w:divsChild>
        <w:div w:id="909538197">
          <w:marLeft w:val="0"/>
          <w:marRight w:val="0"/>
          <w:marTop w:val="0"/>
          <w:marBottom w:val="0"/>
          <w:divBdr>
            <w:top w:val="none" w:sz="0" w:space="0" w:color="auto"/>
            <w:left w:val="none" w:sz="0" w:space="0" w:color="auto"/>
            <w:bottom w:val="none" w:sz="0" w:space="0" w:color="auto"/>
            <w:right w:val="none" w:sz="0" w:space="0" w:color="auto"/>
          </w:divBdr>
        </w:div>
      </w:divsChild>
    </w:div>
    <w:div w:id="1330207530">
      <w:bodyDiv w:val="1"/>
      <w:marLeft w:val="0"/>
      <w:marRight w:val="0"/>
      <w:marTop w:val="0"/>
      <w:marBottom w:val="0"/>
      <w:divBdr>
        <w:top w:val="none" w:sz="0" w:space="0" w:color="auto"/>
        <w:left w:val="none" w:sz="0" w:space="0" w:color="auto"/>
        <w:bottom w:val="none" w:sz="0" w:space="0" w:color="auto"/>
        <w:right w:val="none" w:sz="0" w:space="0" w:color="auto"/>
      </w:divBdr>
      <w:divsChild>
        <w:div w:id="430006024">
          <w:marLeft w:val="0"/>
          <w:marRight w:val="0"/>
          <w:marTop w:val="0"/>
          <w:marBottom w:val="0"/>
          <w:divBdr>
            <w:top w:val="none" w:sz="0" w:space="0" w:color="auto"/>
            <w:left w:val="none" w:sz="0" w:space="0" w:color="auto"/>
            <w:bottom w:val="none" w:sz="0" w:space="0" w:color="auto"/>
            <w:right w:val="none" w:sz="0" w:space="0" w:color="auto"/>
          </w:divBdr>
        </w:div>
      </w:divsChild>
    </w:div>
    <w:div w:id="1877811347">
      <w:bodyDiv w:val="1"/>
      <w:marLeft w:val="0"/>
      <w:marRight w:val="0"/>
      <w:marTop w:val="0"/>
      <w:marBottom w:val="0"/>
      <w:divBdr>
        <w:top w:val="none" w:sz="0" w:space="0" w:color="auto"/>
        <w:left w:val="none" w:sz="0" w:space="0" w:color="auto"/>
        <w:bottom w:val="none" w:sz="0" w:space="0" w:color="auto"/>
        <w:right w:val="none" w:sz="0" w:space="0" w:color="auto"/>
      </w:divBdr>
      <w:divsChild>
        <w:div w:id="2088459590">
          <w:marLeft w:val="0"/>
          <w:marRight w:val="0"/>
          <w:marTop w:val="0"/>
          <w:marBottom w:val="0"/>
          <w:divBdr>
            <w:top w:val="none" w:sz="0" w:space="0" w:color="auto"/>
            <w:left w:val="none" w:sz="0" w:space="0" w:color="auto"/>
            <w:bottom w:val="none" w:sz="0" w:space="0" w:color="auto"/>
            <w:right w:val="none" w:sz="0" w:space="0" w:color="auto"/>
          </w:divBdr>
        </w:div>
      </w:divsChild>
    </w:div>
    <w:div w:id="1948345604">
      <w:bodyDiv w:val="1"/>
      <w:marLeft w:val="0"/>
      <w:marRight w:val="0"/>
      <w:marTop w:val="0"/>
      <w:marBottom w:val="0"/>
      <w:divBdr>
        <w:top w:val="none" w:sz="0" w:space="0" w:color="auto"/>
        <w:left w:val="none" w:sz="0" w:space="0" w:color="auto"/>
        <w:bottom w:val="none" w:sz="0" w:space="0" w:color="auto"/>
        <w:right w:val="none" w:sz="0" w:space="0" w:color="auto"/>
      </w:divBdr>
      <w:divsChild>
        <w:div w:id="958876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14</Pages>
  <Words>2697</Words>
  <Characters>16997</Characters>
  <Application>Microsoft Office Word</Application>
  <DocSecurity>0</DocSecurity>
  <Lines>141</Lines>
  <Paragraphs>39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19655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2020-11-14T18:55:00Z</dcterms:created>
  <dcterms:modified xsi:type="dcterms:W3CDTF">2020-11-16T12:59:00Z</dcterms:modified>
  <dc:title>Gedichte</dc:title>
  <dc:creator>Schopf, Otto</dc:creator>
  <cp:keywords>Gedichte</cp:keywords>
  <dc:language>de</dc:language>
</cp:coreProperties>
</file>